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0246F" w14:textId="6A41CF43" w:rsidR="005E04B1" w:rsidRPr="005E04B1" w:rsidRDefault="005E04B1" w:rsidP="005E04B1">
      <w:pPr>
        <w:spacing w:after="0" w:line="240" w:lineRule="auto"/>
        <w:jc w:val="both"/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</w:pPr>
      <w:r w:rsidRPr="005E04B1">
        <w:rPr>
          <w:rFonts w:ascii="Trebuchet MS" w:eastAsia="Times New Roman" w:hAnsi="Trebuchet MS" w:cs="Arial"/>
          <w:b/>
          <w:iCs/>
          <w:sz w:val="18"/>
          <w:szCs w:val="24"/>
          <w:lang w:eastAsia="it-IT"/>
        </w:rPr>
        <w:t xml:space="preserve"> </w:t>
      </w:r>
      <w:r w:rsidRPr="005E04B1"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  <w:t>(</w:t>
      </w:r>
      <w:r w:rsidR="00A14E3B">
        <w:rPr>
          <w:rFonts w:ascii="Trebuchet MS" w:eastAsia="Times New Roman" w:hAnsi="Trebuchet MS" w:cs="Arial"/>
          <w:i/>
          <w:iCs/>
          <w:sz w:val="18"/>
          <w:szCs w:val="24"/>
          <w:lang w:eastAsia="it-IT"/>
        </w:rPr>
        <w:t>Attestazione da compilarsi a cura dell’Ente sanitario convenzionato)</w:t>
      </w:r>
      <w:bookmarkStart w:id="0" w:name="_GoBack"/>
      <w:bookmarkEnd w:id="0"/>
    </w:p>
    <w:p w14:paraId="02A2780A" w14:textId="77777777" w:rsidR="005E04B1" w:rsidRPr="005E04B1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 w:val="16"/>
          <w:szCs w:val="24"/>
          <w:lang w:eastAsia="it-IT"/>
        </w:rPr>
      </w:pPr>
    </w:p>
    <w:p w14:paraId="2DE3D693" w14:textId="77777777" w:rsidR="005E04B1" w:rsidRPr="005E04B1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</w:pPr>
      <w:r w:rsidRPr="005E04B1"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  <w:t>STRUTTURE POSTE A DISPOSIZIONE DELLA SCUOLA DI SPECIALIZZAZIONE</w:t>
      </w:r>
    </w:p>
    <w:p w14:paraId="18AB8F10" w14:textId="77777777" w:rsidR="005E04B1" w:rsidRDefault="005E04B1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</w:pPr>
      <w:r w:rsidRPr="005E04B1"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  <w:t xml:space="preserve">IN </w:t>
      </w:r>
      <w:r w:rsidR="00B658B9"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  <w:t>ANATOMIA PATOLOGICA</w:t>
      </w:r>
    </w:p>
    <w:p w14:paraId="089C1223" w14:textId="77777777" w:rsidR="000B3222" w:rsidRDefault="000B3222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b/>
          <w:bCs/>
          <w:sz w:val="20"/>
          <w:szCs w:val="24"/>
          <w:lang w:eastAsia="it-IT"/>
        </w:rPr>
      </w:pPr>
    </w:p>
    <w:p w14:paraId="66707A77" w14:textId="335ED068" w:rsidR="000B3222" w:rsidRDefault="000B3222" w:rsidP="000B3222">
      <w:pPr>
        <w:ind w:left="1560" w:right="1217"/>
        <w:jc w:val="center"/>
        <w:rPr>
          <w:rFonts w:ascii="Trebuchet MS" w:hAnsi="Trebuchet MS"/>
          <w:sz w:val="18"/>
        </w:rPr>
      </w:pPr>
      <w:r w:rsidRPr="003E7191">
        <w:rPr>
          <w:rFonts w:ascii="Trebuchet MS" w:hAnsi="Trebuchet MS"/>
          <w:sz w:val="18"/>
        </w:rPr>
        <w:t>(Parametri individuati dal Decreto Interministeriale n° 402 del 13.6.2017 recante gli standard, requisiti e gli indicatori di attività formativa e assistenziale delle Scuole di Specializzazione di area sanitaria)</w:t>
      </w:r>
    </w:p>
    <w:p w14:paraId="576E047D" w14:textId="77777777" w:rsidR="00D31527" w:rsidRPr="003E7191" w:rsidRDefault="00D31527" w:rsidP="000B3222">
      <w:pPr>
        <w:ind w:left="1560" w:right="1217"/>
        <w:jc w:val="center"/>
        <w:rPr>
          <w:rFonts w:ascii="Trebuchet MS" w:hAnsi="Trebuchet MS"/>
          <w:sz w:val="18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D31527" w:rsidRPr="003E7191" w14:paraId="5FD3F640" w14:textId="77777777" w:rsidTr="000F151F">
        <w:tc>
          <w:tcPr>
            <w:tcW w:w="3256" w:type="dxa"/>
            <w:vAlign w:val="center"/>
          </w:tcPr>
          <w:p w14:paraId="7B559B94" w14:textId="77777777" w:rsidR="00D31527" w:rsidRPr="003E7191" w:rsidRDefault="00D31527" w:rsidP="000F151F">
            <w:pPr>
              <w:spacing w:line="240" w:lineRule="auto"/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1E3E8729" w14:textId="77777777" w:rsidR="00D31527" w:rsidRPr="003E7191" w:rsidRDefault="00D31527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D31527" w:rsidRPr="003E7191" w14:paraId="595ED78D" w14:textId="77777777" w:rsidTr="000F151F">
        <w:trPr>
          <w:trHeight w:val="766"/>
        </w:trPr>
        <w:tc>
          <w:tcPr>
            <w:tcW w:w="10201" w:type="dxa"/>
            <w:gridSpan w:val="2"/>
            <w:vAlign w:val="center"/>
          </w:tcPr>
          <w:p w14:paraId="619AE497" w14:textId="77777777" w:rsidR="00D31527" w:rsidRDefault="00D31527" w:rsidP="000F151F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0E4071EA" w14:textId="77777777" w:rsidR="00D31527" w:rsidRPr="003E7191" w:rsidRDefault="00D31527" w:rsidP="000F151F">
            <w:pPr>
              <w:spacing w:line="240" w:lineRule="auto"/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solo una delle due voci </w:t>
            </w:r>
          </w:p>
        </w:tc>
      </w:tr>
      <w:tr w:rsidR="00D31527" w:rsidRPr="003E7191" w14:paraId="2D099373" w14:textId="77777777" w:rsidTr="000F151F">
        <w:trPr>
          <w:trHeight w:val="535"/>
        </w:trPr>
        <w:tc>
          <w:tcPr>
            <w:tcW w:w="3256" w:type="dxa"/>
            <w:vAlign w:val="center"/>
          </w:tcPr>
          <w:p w14:paraId="2680293F" w14:textId="77777777" w:rsidR="00D31527" w:rsidRPr="003E7191" w:rsidRDefault="00D31527" w:rsidP="000F151F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1DBB1461" w14:textId="77777777" w:rsidR="00D31527" w:rsidRPr="003E7191" w:rsidRDefault="00D31527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D31527" w:rsidRPr="003E7191" w14:paraId="074709DF" w14:textId="77777777" w:rsidTr="000F151F">
        <w:trPr>
          <w:trHeight w:val="428"/>
        </w:trPr>
        <w:tc>
          <w:tcPr>
            <w:tcW w:w="3256" w:type="dxa"/>
            <w:vAlign w:val="center"/>
          </w:tcPr>
          <w:p w14:paraId="636A5DD2" w14:textId="77777777" w:rsidR="00D31527" w:rsidRPr="003E7191" w:rsidRDefault="00D31527" w:rsidP="000F151F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029E203A" w14:textId="77777777" w:rsidR="00D31527" w:rsidRPr="003E7191" w:rsidRDefault="00D31527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D31527" w:rsidRPr="003E7191" w14:paraId="45C3122B" w14:textId="77777777" w:rsidTr="000F151F">
        <w:trPr>
          <w:trHeight w:val="1006"/>
        </w:trPr>
        <w:tc>
          <w:tcPr>
            <w:tcW w:w="3256" w:type="dxa"/>
            <w:vAlign w:val="center"/>
          </w:tcPr>
          <w:p w14:paraId="4B52575A" w14:textId="77777777" w:rsidR="00D31527" w:rsidRDefault="00D31527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30EDF007" w14:textId="77777777" w:rsidR="00D31527" w:rsidRPr="003E7191" w:rsidRDefault="00D31527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331E0D04" w14:textId="77777777" w:rsidR="00D31527" w:rsidRPr="003E7191" w:rsidRDefault="00D31527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22E62F71" w14:textId="77777777" w:rsidR="00D31527" w:rsidRPr="0024272C" w:rsidRDefault="00D31527" w:rsidP="000F151F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73B6C57C" w14:textId="77777777" w:rsidR="00D31527" w:rsidRPr="003E7191" w:rsidRDefault="00D31527" w:rsidP="000F151F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0511B8DD" w14:textId="77777777" w:rsidR="000B3222" w:rsidRPr="005E04B1" w:rsidRDefault="000B3222" w:rsidP="005E04B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 w:val="12"/>
          <w:szCs w:val="24"/>
          <w:lang w:eastAsia="it-IT"/>
        </w:rPr>
      </w:pPr>
    </w:p>
    <w:p w14:paraId="7F06FFEC" w14:textId="77777777" w:rsidR="003D315E" w:rsidRDefault="003D315E" w:rsidP="00873468">
      <w:pPr>
        <w:spacing w:line="240" w:lineRule="auto"/>
        <w:ind w:right="-352"/>
        <w:contextualSpacing/>
        <w:jc w:val="both"/>
        <w:rPr>
          <w:rFonts w:ascii="Trebuchet MS" w:hAnsi="Trebuchet MS"/>
          <w:sz w:val="16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3563"/>
        <w:gridCol w:w="3286"/>
      </w:tblGrid>
      <w:tr w:rsidR="00873468" w14:paraId="1061643D" w14:textId="77777777" w:rsidTr="00D31527">
        <w:trPr>
          <w:trHeight w:val="1267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4F52C" w14:textId="77777777" w:rsidR="00873468" w:rsidRDefault="00873468">
            <w:pPr>
              <w:ind w:right="518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U.O./S.C. GIÀ CONVENZIONATA CON ALTRA SCUOLA DI SPECIALIZZAZIONE DELL’ATENEO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E7D50" w14:textId="77777777" w:rsidR="00873468" w:rsidRDefault="00873468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SI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4838" w14:textId="77777777" w:rsidR="00873468" w:rsidRDefault="00873468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873468" w14:paraId="311CAB41" w14:textId="77777777" w:rsidTr="00D31527">
        <w:trPr>
          <w:trHeight w:val="119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2E1D" w14:textId="77777777" w:rsidR="00873468" w:rsidRDefault="00873468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8B99F" w14:textId="77777777" w:rsidR="00873468" w:rsidRDefault="00873468">
            <w:pPr>
              <w:ind w:right="518"/>
              <w:rPr>
                <w:rFonts w:ascii="Trebuchet MS" w:hAnsi="Trebuchet MS" w:cs="Tahoma"/>
                <w:sz w:val="10"/>
                <w:szCs w:val="32"/>
              </w:rPr>
            </w:pPr>
          </w:p>
          <w:p w14:paraId="56E5CD3F" w14:textId="77777777" w:rsidR="00873468" w:rsidRDefault="00873468">
            <w:pPr>
              <w:ind w:right="518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- SCUOLA</w:t>
            </w:r>
            <w:r w:rsidR="00FF5BA2">
              <w:rPr>
                <w:rFonts w:ascii="Trebuchet MS" w:hAnsi="Trebuchet MS" w:cs="Tahoma"/>
                <w:szCs w:val="32"/>
              </w:rPr>
              <w:t xml:space="preserve"> DI SPECIALIZZAZIONE IN ……………………………</w:t>
            </w:r>
          </w:p>
          <w:p w14:paraId="48FFDB7A" w14:textId="77777777" w:rsidR="00873468" w:rsidRDefault="00873468">
            <w:pPr>
              <w:ind w:right="518"/>
              <w:rPr>
                <w:rFonts w:ascii="Trebuchet MS" w:hAnsi="Trebuchet MS" w:cs="Tahoma"/>
                <w:sz w:val="12"/>
                <w:szCs w:val="32"/>
              </w:rPr>
            </w:pPr>
          </w:p>
          <w:p w14:paraId="1A93BF40" w14:textId="77777777" w:rsidR="00873468" w:rsidRDefault="00FF5BA2" w:rsidP="0060272A">
            <w:pPr>
              <w:ind w:right="518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- SCUOLA DI SPECIALIZZAZIONE</w:t>
            </w:r>
            <w:r w:rsidR="00873468">
              <w:rPr>
                <w:rFonts w:ascii="Trebuchet MS" w:hAnsi="Trebuchet MS" w:cs="Tahoma"/>
                <w:szCs w:val="32"/>
              </w:rPr>
              <w:t xml:space="preserve"> IN ………………………</w:t>
            </w:r>
            <w:proofErr w:type="gramStart"/>
            <w:r w:rsidR="00873468">
              <w:rPr>
                <w:rFonts w:ascii="Trebuchet MS" w:hAnsi="Trebuchet MS" w:cs="Tahoma"/>
                <w:szCs w:val="32"/>
              </w:rPr>
              <w:t>…….</w:t>
            </w:r>
            <w:proofErr w:type="gramEnd"/>
            <w:r w:rsidR="00873468">
              <w:rPr>
                <w:rFonts w:ascii="Trebuchet MS" w:hAnsi="Trebuchet MS" w:cs="Tahoma"/>
                <w:szCs w:val="32"/>
              </w:rPr>
              <w:t>.</w:t>
            </w:r>
          </w:p>
        </w:tc>
      </w:tr>
      <w:tr w:rsidR="00873468" w14:paraId="60BC5A63" w14:textId="77777777" w:rsidTr="00D31527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2AE83" w14:textId="77777777" w:rsidR="00873468" w:rsidRDefault="00873468">
            <w:pPr>
              <w:ind w:right="518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U.O./S.C. GIÀ CONVENZIONATA CON SCUOLA DI SPECIALIZZAZIONE DI ALTRO 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9F86" w14:textId="77777777" w:rsidR="004164CF" w:rsidRDefault="004164CF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</w:p>
          <w:p w14:paraId="2EED998B" w14:textId="77777777" w:rsidR="00873468" w:rsidRDefault="00873468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SI</w:t>
            </w:r>
          </w:p>
          <w:p w14:paraId="6C28365F" w14:textId="77777777" w:rsidR="00873468" w:rsidRDefault="00873468">
            <w:pPr>
              <w:ind w:right="518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ATENEO……</w:t>
            </w:r>
            <w:proofErr w:type="gramStart"/>
            <w:r>
              <w:rPr>
                <w:rFonts w:ascii="Trebuchet MS" w:hAnsi="Trebuchet MS" w:cs="Tahoma"/>
                <w:szCs w:val="32"/>
              </w:rPr>
              <w:t>…….</w:t>
            </w:r>
            <w:proofErr w:type="gramEnd"/>
            <w:r>
              <w:rPr>
                <w:rFonts w:ascii="Trebuchet MS" w:hAnsi="Trebuchet MS" w:cs="Tahoma"/>
                <w:szCs w:val="32"/>
              </w:rPr>
              <w:t>.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AC249" w14:textId="77777777" w:rsidR="00873468" w:rsidRDefault="00873468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873468" w14:paraId="00CB4AD9" w14:textId="77777777" w:rsidTr="00D31527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46913" w14:textId="77777777" w:rsidR="00873468" w:rsidRDefault="00873468">
            <w:pPr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FC0F7" w14:textId="77777777" w:rsidR="00873468" w:rsidRDefault="00873468">
            <w:pPr>
              <w:ind w:right="518"/>
              <w:rPr>
                <w:rFonts w:ascii="Trebuchet MS" w:hAnsi="Trebuchet MS" w:cs="Tahoma"/>
                <w:sz w:val="10"/>
                <w:szCs w:val="32"/>
              </w:rPr>
            </w:pPr>
          </w:p>
          <w:p w14:paraId="40BA8D03" w14:textId="77777777" w:rsidR="00873468" w:rsidRDefault="00873468">
            <w:pPr>
              <w:ind w:right="518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- SCUOLA DI SPECIALIZZAZIONE IN …………………</w:t>
            </w:r>
            <w:r w:rsidR="00FF5BA2">
              <w:rPr>
                <w:rFonts w:ascii="Trebuchet MS" w:hAnsi="Trebuchet MS" w:cs="Tahoma"/>
                <w:szCs w:val="32"/>
              </w:rPr>
              <w:t>…………</w:t>
            </w:r>
          </w:p>
          <w:p w14:paraId="4FC0784B" w14:textId="77777777" w:rsidR="001034CD" w:rsidRPr="003E7191" w:rsidRDefault="001034CD" w:rsidP="001034CD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  <w:p w14:paraId="25D3A4AC" w14:textId="77777777" w:rsidR="00873468" w:rsidRDefault="00FF5BA2">
            <w:pPr>
              <w:ind w:right="518"/>
              <w:rPr>
                <w:rFonts w:ascii="Trebuchet MS" w:hAnsi="Trebuchet MS" w:cs="Tahoma"/>
                <w:szCs w:val="32"/>
              </w:rPr>
            </w:pPr>
            <w:r>
              <w:rPr>
                <w:rFonts w:ascii="Trebuchet MS" w:hAnsi="Trebuchet MS" w:cs="Tahoma"/>
                <w:szCs w:val="32"/>
              </w:rPr>
              <w:t>- SCUOLA DI SPECIALIZZAZIONE</w:t>
            </w:r>
            <w:r w:rsidR="00873468">
              <w:rPr>
                <w:rFonts w:ascii="Trebuchet MS" w:hAnsi="Trebuchet MS" w:cs="Tahoma"/>
                <w:szCs w:val="32"/>
              </w:rPr>
              <w:t xml:space="preserve"> IN ………………………</w:t>
            </w:r>
            <w:proofErr w:type="gramStart"/>
            <w:r w:rsidR="00873468">
              <w:rPr>
                <w:rFonts w:ascii="Trebuchet MS" w:hAnsi="Trebuchet MS" w:cs="Tahoma"/>
                <w:szCs w:val="32"/>
              </w:rPr>
              <w:t>…….</w:t>
            </w:r>
            <w:proofErr w:type="gramEnd"/>
            <w:r w:rsidR="00873468">
              <w:rPr>
                <w:rFonts w:ascii="Trebuchet MS" w:hAnsi="Trebuchet MS" w:cs="Tahoma"/>
                <w:szCs w:val="32"/>
              </w:rPr>
              <w:t>.</w:t>
            </w:r>
          </w:p>
          <w:p w14:paraId="007AC459" w14:textId="0528354F" w:rsidR="00873468" w:rsidRDefault="001034CD" w:rsidP="00D90D89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</w:tc>
      </w:tr>
    </w:tbl>
    <w:p w14:paraId="1203295F" w14:textId="77777777" w:rsidR="00FF5BA2" w:rsidRDefault="00FF5BA2" w:rsidP="005E04B1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14"/>
          <w:szCs w:val="20"/>
          <w:lang w:eastAsia="it-IT"/>
        </w:rPr>
      </w:pPr>
    </w:p>
    <w:p w14:paraId="329875D2" w14:textId="60B5F1CA" w:rsidR="006F1B92" w:rsidRPr="005E04B1" w:rsidRDefault="006F1B92" w:rsidP="00D90D89">
      <w:pPr>
        <w:rPr>
          <w:rFonts w:ascii="Trebuchet MS" w:eastAsia="Times New Roman" w:hAnsi="Trebuchet MS" w:cs="Arial"/>
          <w:b/>
          <w:bCs/>
          <w:sz w:val="14"/>
          <w:szCs w:val="20"/>
          <w:lang w:eastAsia="it-IT"/>
        </w:rPr>
      </w:pPr>
    </w:p>
    <w:tbl>
      <w:tblPr>
        <w:tblStyle w:val="Grigliatabell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39"/>
      </w:tblGrid>
      <w:tr w:rsidR="009C58CF" w:rsidRPr="009C58CF" w14:paraId="0549D8B0" w14:textId="77777777" w:rsidTr="0060272A">
        <w:trPr>
          <w:jc w:val="center"/>
        </w:trPr>
        <w:tc>
          <w:tcPr>
            <w:tcW w:w="10206" w:type="dxa"/>
          </w:tcPr>
          <w:tbl>
            <w:tblPr>
              <w:tblW w:w="10242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946"/>
              <w:gridCol w:w="4894"/>
              <w:gridCol w:w="2402"/>
            </w:tblGrid>
            <w:tr w:rsidR="00376F66" w:rsidRPr="009C58CF" w14:paraId="1F76D13B" w14:textId="77777777" w:rsidTr="00BF7955">
              <w:trPr>
                <w:trHeight w:hRule="exact" w:val="708"/>
              </w:trPr>
              <w:tc>
                <w:tcPr>
                  <w:tcW w:w="784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6E45DB48" w14:textId="77777777" w:rsidR="00376F66" w:rsidRPr="00FF5BA2" w:rsidRDefault="00376F66" w:rsidP="009C58CF">
                  <w:pPr>
                    <w:widowControl w:val="0"/>
                    <w:tabs>
                      <w:tab w:val="left" w:pos="7951"/>
                    </w:tabs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b/>
                      <w:lang w:eastAsia="it-IT"/>
                    </w:rPr>
                  </w:pPr>
                  <w:r w:rsidRPr="00FF5BA2">
                    <w:rPr>
                      <w:rFonts w:ascii="Trebuchet MS" w:eastAsia="Tahoma" w:hAnsi="Trebuchet MS" w:cs="Tahoma"/>
                      <w:b/>
                      <w:spacing w:val="-1"/>
                      <w:w w:val="113"/>
                      <w:lang w:val="en-US" w:eastAsia="it-IT"/>
                    </w:rPr>
                    <w:lastRenderedPageBreak/>
                    <w:t>S</w:t>
                  </w:r>
                  <w:r w:rsidRPr="00FF5BA2">
                    <w:rPr>
                      <w:rFonts w:ascii="Trebuchet MS" w:eastAsia="Tahoma" w:hAnsi="Trebuchet MS" w:cs="Tahoma"/>
                      <w:b/>
                      <w:spacing w:val="-1"/>
                      <w:w w:val="104"/>
                      <w:lang w:val="en-US" w:eastAsia="it-IT"/>
                    </w:rPr>
                    <w:t>T</w:t>
                  </w:r>
                  <w:r w:rsidRPr="00FF5BA2">
                    <w:rPr>
                      <w:rFonts w:ascii="Trebuchet MS" w:eastAsia="Tahoma" w:hAnsi="Trebuchet MS" w:cs="Tahoma"/>
                      <w:b/>
                      <w:spacing w:val="-1"/>
                      <w:w w:val="114"/>
                      <w:lang w:val="en-US" w:eastAsia="it-IT"/>
                    </w:rPr>
                    <w:t>A</w:t>
                  </w:r>
                  <w:r w:rsidRPr="00FF5BA2">
                    <w:rPr>
                      <w:rFonts w:ascii="Trebuchet MS" w:eastAsia="Tahoma" w:hAnsi="Trebuchet MS" w:cs="Tahoma"/>
                      <w:b/>
                      <w:w w:val="115"/>
                      <w:lang w:val="en-US" w:eastAsia="it-IT"/>
                    </w:rPr>
                    <w:t>N</w:t>
                  </w:r>
                  <w:r w:rsidRPr="00FF5BA2">
                    <w:rPr>
                      <w:rFonts w:ascii="Trebuchet MS" w:eastAsia="Tahoma" w:hAnsi="Trebuchet MS" w:cs="Tahoma"/>
                      <w:b/>
                      <w:w w:val="111"/>
                      <w:lang w:val="en-US" w:eastAsia="it-IT"/>
                    </w:rPr>
                    <w:t>D</w:t>
                  </w:r>
                  <w:r w:rsidRPr="00FF5BA2">
                    <w:rPr>
                      <w:rFonts w:ascii="Trebuchet MS" w:eastAsia="Tahoma" w:hAnsi="Trebuchet MS" w:cs="Tahoma"/>
                      <w:b/>
                      <w:spacing w:val="-1"/>
                      <w:w w:val="114"/>
                      <w:lang w:val="en-US" w:eastAsia="it-IT"/>
                    </w:rPr>
                    <w:t>A</w:t>
                  </w:r>
                  <w:r w:rsidRPr="00FF5BA2">
                    <w:rPr>
                      <w:rFonts w:ascii="Trebuchet MS" w:eastAsia="Tahoma" w:hAnsi="Trebuchet MS" w:cs="Tahoma"/>
                      <w:b/>
                      <w:spacing w:val="1"/>
                      <w:w w:val="116"/>
                      <w:lang w:val="en-US" w:eastAsia="it-IT"/>
                    </w:rPr>
                    <w:t>R</w:t>
                  </w:r>
                  <w:r w:rsidRPr="00FF5BA2">
                    <w:rPr>
                      <w:rFonts w:ascii="Trebuchet MS" w:eastAsia="Tahoma" w:hAnsi="Trebuchet MS" w:cs="Tahoma"/>
                      <w:b/>
                      <w:w w:val="111"/>
                      <w:lang w:val="en-US" w:eastAsia="it-IT"/>
                    </w:rPr>
                    <w:t>D</w:t>
                  </w:r>
                  <w:r w:rsidRPr="00FF5BA2">
                    <w:rPr>
                      <w:rFonts w:ascii="Trebuchet MS" w:eastAsia="Times New Roman" w:hAnsi="Trebuchet MS" w:cs="Times New Roman"/>
                      <w:b/>
                      <w:w w:val="111"/>
                      <w:lang w:val="en-US" w:eastAsia="it-IT"/>
                    </w:rPr>
                    <w:t xml:space="preserve"> </w:t>
                  </w:r>
                  <w:r w:rsidRPr="00FF5BA2">
                    <w:rPr>
                      <w:rFonts w:ascii="Trebuchet MS" w:eastAsia="Tahoma" w:hAnsi="Trebuchet MS" w:cs="Tahoma"/>
                      <w:b/>
                      <w:spacing w:val="-1"/>
                      <w:w w:val="113"/>
                      <w:lang w:val="en-US" w:eastAsia="it-IT"/>
                    </w:rPr>
                    <w:t>S</w:t>
                  </w:r>
                  <w:r w:rsidRPr="00FF5BA2">
                    <w:rPr>
                      <w:rFonts w:ascii="Trebuchet MS" w:eastAsia="Tahoma" w:hAnsi="Trebuchet MS" w:cs="Tahoma"/>
                      <w:b/>
                      <w:spacing w:val="-1"/>
                      <w:w w:val="104"/>
                      <w:lang w:val="en-US" w:eastAsia="it-IT"/>
                    </w:rPr>
                    <w:t>T</w:t>
                  </w:r>
                  <w:r w:rsidRPr="00FF5BA2">
                    <w:rPr>
                      <w:rFonts w:ascii="Trebuchet MS" w:eastAsia="Tahoma" w:hAnsi="Trebuchet MS" w:cs="Tahoma"/>
                      <w:b/>
                      <w:spacing w:val="1"/>
                      <w:w w:val="116"/>
                      <w:lang w:val="en-US" w:eastAsia="it-IT"/>
                    </w:rPr>
                    <w:t>R</w:t>
                  </w:r>
                  <w:r w:rsidRPr="00FF5BA2">
                    <w:rPr>
                      <w:rFonts w:ascii="Trebuchet MS" w:eastAsia="Tahoma" w:hAnsi="Trebuchet MS" w:cs="Tahoma"/>
                      <w:b/>
                      <w:w w:val="112"/>
                      <w:lang w:val="en-US" w:eastAsia="it-IT"/>
                    </w:rPr>
                    <w:t>U</w:t>
                  </w:r>
                  <w:r w:rsidRPr="00FF5BA2">
                    <w:rPr>
                      <w:rFonts w:ascii="Trebuchet MS" w:eastAsia="Tahoma" w:hAnsi="Trebuchet MS" w:cs="Tahoma"/>
                      <w:b/>
                      <w:spacing w:val="-1"/>
                      <w:w w:val="104"/>
                      <w:lang w:val="en-US" w:eastAsia="it-IT"/>
                    </w:rPr>
                    <w:t>TT</w:t>
                  </w:r>
                  <w:r w:rsidRPr="00FF5BA2">
                    <w:rPr>
                      <w:rFonts w:ascii="Trebuchet MS" w:eastAsia="Tahoma" w:hAnsi="Trebuchet MS" w:cs="Tahoma"/>
                      <w:b/>
                      <w:w w:val="112"/>
                      <w:lang w:val="en-US" w:eastAsia="it-IT"/>
                    </w:rPr>
                    <w:t>U</w:t>
                  </w:r>
                  <w:r w:rsidRPr="00FF5BA2">
                    <w:rPr>
                      <w:rFonts w:ascii="Trebuchet MS" w:eastAsia="Tahoma" w:hAnsi="Trebuchet MS" w:cs="Tahoma"/>
                      <w:b/>
                      <w:spacing w:val="1"/>
                      <w:w w:val="116"/>
                      <w:lang w:val="en-US" w:eastAsia="it-IT"/>
                    </w:rPr>
                    <w:t>R</w:t>
                  </w:r>
                  <w:r w:rsidRPr="00FF5BA2">
                    <w:rPr>
                      <w:rFonts w:ascii="Trebuchet MS" w:eastAsia="Tahoma" w:hAnsi="Trebuchet MS" w:cs="Tahoma"/>
                      <w:b/>
                      <w:spacing w:val="-1"/>
                      <w:w w:val="114"/>
                      <w:lang w:val="en-US" w:eastAsia="it-IT"/>
                    </w:rPr>
                    <w:t>AL</w:t>
                  </w:r>
                  <w:r w:rsidRPr="00FF5BA2">
                    <w:rPr>
                      <w:rFonts w:ascii="Trebuchet MS" w:eastAsia="Tahoma" w:hAnsi="Trebuchet MS" w:cs="Tahoma"/>
                      <w:b/>
                      <w:w w:val="129"/>
                      <w:lang w:val="en-US" w:eastAsia="it-IT"/>
                    </w:rPr>
                    <w:t>I</w:t>
                  </w:r>
                </w:p>
              </w:tc>
              <w:tc>
                <w:tcPr>
                  <w:tcW w:w="2402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08FA5CBC" w14:textId="1CD619A9" w:rsidR="00376F66" w:rsidRPr="00376F66" w:rsidRDefault="00376F66" w:rsidP="009C58CF">
                  <w:pPr>
                    <w:widowControl w:val="0"/>
                    <w:tabs>
                      <w:tab w:val="left" w:pos="7951"/>
                    </w:tabs>
                    <w:spacing w:after="0" w:line="200" w:lineRule="exact"/>
                    <w:jc w:val="center"/>
                    <w:rPr>
                      <w:rFonts w:ascii="Trebuchet MS" w:eastAsia="Tahoma" w:hAnsi="Trebuchet MS" w:cs="Tahoma"/>
                      <w:b/>
                      <w:spacing w:val="-1"/>
                      <w:w w:val="104"/>
                      <w:lang w:val="en-US" w:eastAsia="it-IT"/>
                    </w:rPr>
                  </w:pPr>
                  <w:r w:rsidRPr="00376F66">
                    <w:rPr>
                      <w:rFonts w:ascii="Trebuchet MS" w:eastAsia="Tahoma" w:hAnsi="Trebuchet MS" w:cs="Tahoma"/>
                      <w:b/>
                      <w:spacing w:val="-1"/>
                      <w:w w:val="104"/>
                      <w:lang w:val="en-US" w:eastAsia="it-IT"/>
                    </w:rPr>
                    <w:t>Indicare SI/NO</w:t>
                  </w:r>
                </w:p>
              </w:tc>
            </w:tr>
            <w:tr w:rsidR="00376F66" w:rsidRPr="009C58CF" w14:paraId="7B7E3EAC" w14:textId="77777777" w:rsidTr="00BF7955">
              <w:trPr>
                <w:trHeight w:hRule="exact" w:val="1119"/>
              </w:trPr>
              <w:tc>
                <w:tcPr>
                  <w:tcW w:w="294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2C4580DD" w14:textId="77777777" w:rsidR="00376F66" w:rsidRPr="009C58CF" w:rsidRDefault="00376F66" w:rsidP="007C7564">
                  <w:pPr>
                    <w:widowControl w:val="0"/>
                    <w:spacing w:after="0" w:line="200" w:lineRule="exact"/>
                    <w:ind w:left="98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  <w:r w:rsidRPr="009C58CF"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>A) FONDAMENTALI</w:t>
                  </w:r>
                </w:p>
                <w:p w14:paraId="016D77DE" w14:textId="77777777" w:rsidR="00376F66" w:rsidRPr="009C58CF" w:rsidRDefault="00376F66" w:rsidP="007C7564">
                  <w:pPr>
                    <w:widowControl w:val="0"/>
                    <w:spacing w:after="0" w:line="200" w:lineRule="exact"/>
                    <w:ind w:left="98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  <w:p w14:paraId="5F9C25BF" w14:textId="77777777" w:rsidR="00376F66" w:rsidRPr="009C58CF" w:rsidRDefault="00376F66" w:rsidP="007C7564">
                  <w:pPr>
                    <w:widowControl w:val="0"/>
                    <w:spacing w:after="0" w:line="200" w:lineRule="exact"/>
                    <w:ind w:left="98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  <w:r w:rsidRPr="009C58CF"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>devono essere presenti tutti sia nella struttura di sede sia nella struttura collegata</w:t>
                  </w:r>
                </w:p>
              </w:tc>
              <w:tc>
                <w:tcPr>
                  <w:tcW w:w="48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4610B63" w14:textId="77777777" w:rsidR="00376F66" w:rsidRPr="009C58CF" w:rsidRDefault="00376F66" w:rsidP="007C7564">
                  <w:pPr>
                    <w:widowControl w:val="0"/>
                    <w:spacing w:after="0" w:line="200" w:lineRule="exact"/>
                    <w:ind w:left="121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>Laboratorio di campionamento dei prelievi (esame macroscopico)</w:t>
                  </w:r>
                </w:p>
              </w:tc>
              <w:tc>
                <w:tcPr>
                  <w:tcW w:w="2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9FE8705" w14:textId="139FA26F" w:rsidR="00376F66" w:rsidRPr="009C58CF" w:rsidRDefault="00376F66" w:rsidP="00B658B9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376F66" w:rsidRPr="009C58CF" w14:paraId="4A8EB857" w14:textId="77777777" w:rsidTr="00BF7955">
              <w:trPr>
                <w:trHeight w:hRule="exact" w:val="821"/>
              </w:trPr>
              <w:tc>
                <w:tcPr>
                  <w:tcW w:w="2946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353739F5" w14:textId="77777777" w:rsidR="00376F66" w:rsidRPr="009C58CF" w:rsidRDefault="00376F66" w:rsidP="009C58CF">
                  <w:pPr>
                    <w:widowControl w:val="0"/>
                    <w:spacing w:after="0" w:line="200" w:lineRule="exact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48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2B72E05" w14:textId="77777777" w:rsidR="00376F66" w:rsidRPr="009C58CF" w:rsidRDefault="00376F66" w:rsidP="007C7564">
                  <w:pPr>
                    <w:widowControl w:val="0"/>
                    <w:spacing w:after="0" w:line="200" w:lineRule="exact"/>
                    <w:ind w:left="121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 xml:space="preserve">Laboratorio di Istopatologia </w:t>
                  </w:r>
                </w:p>
              </w:tc>
              <w:tc>
                <w:tcPr>
                  <w:tcW w:w="2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86D2A44" w14:textId="6E273FD5" w:rsidR="00376F66" w:rsidRPr="009C58CF" w:rsidRDefault="00376F66" w:rsidP="00B658B9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376F66" w:rsidRPr="009C58CF" w14:paraId="12F15D82" w14:textId="77777777" w:rsidTr="00BF7955">
              <w:trPr>
                <w:trHeight w:hRule="exact" w:val="607"/>
              </w:trPr>
              <w:tc>
                <w:tcPr>
                  <w:tcW w:w="2946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6042B4B3" w14:textId="77777777" w:rsidR="00376F66" w:rsidRPr="009C58CF" w:rsidRDefault="00376F66" w:rsidP="009C58CF">
                  <w:pPr>
                    <w:widowControl w:val="0"/>
                    <w:spacing w:after="0" w:line="200" w:lineRule="exact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48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A1B21B9" w14:textId="77777777" w:rsidR="00376F66" w:rsidRPr="009C58CF" w:rsidRDefault="00376F66" w:rsidP="007C7564">
                  <w:pPr>
                    <w:widowControl w:val="0"/>
                    <w:spacing w:after="0" w:line="200" w:lineRule="exact"/>
                    <w:ind w:left="121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>Laboratorio di Citodiagnostica</w:t>
                  </w:r>
                </w:p>
              </w:tc>
              <w:tc>
                <w:tcPr>
                  <w:tcW w:w="2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DE9A938" w14:textId="72C8C177" w:rsidR="00376F66" w:rsidRPr="009C58CF" w:rsidRDefault="00376F66" w:rsidP="009C58CF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376F66" w:rsidRPr="009C58CF" w14:paraId="7B9AABAF" w14:textId="77777777" w:rsidTr="00BF7955">
              <w:trPr>
                <w:trHeight w:hRule="exact" w:val="636"/>
              </w:trPr>
              <w:tc>
                <w:tcPr>
                  <w:tcW w:w="2946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509CF9BA" w14:textId="77777777" w:rsidR="00376F66" w:rsidRPr="009C58CF" w:rsidRDefault="00376F66" w:rsidP="009C58CF">
                  <w:pPr>
                    <w:widowControl w:val="0"/>
                    <w:spacing w:after="0" w:line="200" w:lineRule="exact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48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252292" w14:textId="77777777" w:rsidR="00376F66" w:rsidRPr="009C58CF" w:rsidRDefault="00376F66" w:rsidP="007C7564">
                  <w:pPr>
                    <w:widowControl w:val="0"/>
                    <w:spacing w:after="0" w:line="200" w:lineRule="exact"/>
                    <w:ind w:left="121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>Laboratorio di Immunocitochimica</w:t>
                  </w:r>
                </w:p>
              </w:tc>
              <w:tc>
                <w:tcPr>
                  <w:tcW w:w="2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8AC183F" w14:textId="1AB2F26F" w:rsidR="00376F66" w:rsidRPr="009C58CF" w:rsidRDefault="00376F66" w:rsidP="009C58CF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376F66" w:rsidRPr="009C58CF" w14:paraId="465A8CEC" w14:textId="77777777" w:rsidTr="00BF7955">
              <w:trPr>
                <w:trHeight w:hRule="exact" w:val="636"/>
              </w:trPr>
              <w:tc>
                <w:tcPr>
                  <w:tcW w:w="2946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7B96510" w14:textId="77777777" w:rsidR="00376F66" w:rsidRPr="009C58CF" w:rsidRDefault="00376F66" w:rsidP="009C58CF">
                  <w:pPr>
                    <w:widowControl w:val="0"/>
                    <w:spacing w:after="0" w:line="200" w:lineRule="exact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48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E6706D5" w14:textId="77777777" w:rsidR="00376F66" w:rsidRPr="009C58CF" w:rsidRDefault="00376F66" w:rsidP="007C7564">
                  <w:pPr>
                    <w:widowControl w:val="0"/>
                    <w:spacing w:after="0" w:line="200" w:lineRule="exact"/>
                    <w:ind w:left="121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 xml:space="preserve">Sala </w:t>
                  </w:r>
                  <w:proofErr w:type="spellStart"/>
                  <w:r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>settoria</w:t>
                  </w:r>
                  <w:proofErr w:type="spellEnd"/>
                </w:p>
              </w:tc>
              <w:tc>
                <w:tcPr>
                  <w:tcW w:w="2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17DE222" w14:textId="5E0B5E12" w:rsidR="00376F66" w:rsidRPr="009C58CF" w:rsidRDefault="00376F66" w:rsidP="009C58CF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</w:tbl>
          <w:p w14:paraId="1ADD0D35" w14:textId="2A59C87A" w:rsidR="00EA6070" w:rsidRDefault="00EA6070" w:rsidP="009C58CF">
            <w:pPr>
              <w:widowControl w:val="0"/>
              <w:spacing w:line="200" w:lineRule="exact"/>
              <w:rPr>
                <w:rFonts w:ascii="Trebuchet MS" w:eastAsia="Calibri" w:hAnsi="Trebuchet MS" w:cs="Times New Roman"/>
                <w:b/>
                <w:sz w:val="20"/>
                <w:szCs w:val="20"/>
                <w:lang w:eastAsia="it-IT"/>
              </w:rPr>
            </w:pPr>
          </w:p>
          <w:p w14:paraId="516CCB95" w14:textId="55CAF61C" w:rsidR="00BF7955" w:rsidRDefault="00BF7955" w:rsidP="009C58CF">
            <w:pPr>
              <w:widowControl w:val="0"/>
              <w:spacing w:line="200" w:lineRule="exact"/>
              <w:rPr>
                <w:rFonts w:ascii="Trebuchet MS" w:eastAsia="Calibri" w:hAnsi="Trebuchet MS" w:cs="Times New Roman"/>
                <w:b/>
                <w:sz w:val="20"/>
                <w:szCs w:val="20"/>
                <w:lang w:eastAsia="it-IT"/>
              </w:rPr>
            </w:pPr>
          </w:p>
          <w:p w14:paraId="665067FC" w14:textId="77777777" w:rsidR="00BF7955" w:rsidRDefault="00BF7955" w:rsidP="009C58CF">
            <w:pPr>
              <w:widowControl w:val="0"/>
              <w:spacing w:line="200" w:lineRule="exact"/>
              <w:rPr>
                <w:rFonts w:ascii="Trebuchet MS" w:eastAsia="Calibri" w:hAnsi="Trebuchet MS" w:cs="Times New Roman"/>
                <w:b/>
                <w:sz w:val="20"/>
                <w:szCs w:val="20"/>
                <w:lang w:eastAsia="it-IT"/>
              </w:rPr>
            </w:pPr>
          </w:p>
          <w:tbl>
            <w:tblPr>
              <w:tblW w:w="10284" w:type="dxa"/>
              <w:tblInd w:w="2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6" w:space="0" w:color="000000"/>
                <w:insideV w:val="single" w:sz="6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985"/>
              <w:gridCol w:w="3177"/>
              <w:gridCol w:w="1422"/>
              <w:gridCol w:w="2700"/>
            </w:tblGrid>
            <w:tr w:rsidR="006F1B92" w:rsidRPr="009C58CF" w14:paraId="5E85B9A7" w14:textId="77777777" w:rsidTr="00BF7955">
              <w:trPr>
                <w:trHeight w:hRule="exact" w:val="1560"/>
              </w:trPr>
              <w:tc>
                <w:tcPr>
                  <w:tcW w:w="2985" w:type="dxa"/>
                  <w:shd w:val="clear" w:color="auto" w:fill="E5E5E5"/>
                  <w:vAlign w:val="center"/>
                </w:tcPr>
                <w:p w14:paraId="2D506B11" w14:textId="77777777" w:rsidR="009C58CF" w:rsidRPr="00FF5BA2" w:rsidRDefault="00FF5BA2" w:rsidP="00376F66">
                  <w:pPr>
                    <w:widowControl w:val="0"/>
                    <w:spacing w:after="0" w:line="200" w:lineRule="exact"/>
                    <w:ind w:left="195"/>
                    <w:rPr>
                      <w:rFonts w:ascii="Trebuchet MS" w:eastAsia="Calibri" w:hAnsi="Trebuchet MS" w:cs="Times New Roman"/>
                      <w:b/>
                      <w:lang w:eastAsia="it-IT"/>
                    </w:rPr>
                  </w:pPr>
                  <w:r w:rsidRPr="00FF5BA2">
                    <w:rPr>
                      <w:rFonts w:ascii="Trebuchet MS" w:eastAsia="Calibri" w:hAnsi="Trebuchet MS" w:cs="Times New Roman"/>
                      <w:b/>
                      <w:lang w:eastAsia="it-IT"/>
                    </w:rPr>
                    <w:t>STANDARD STRUTTURALI</w:t>
                  </w:r>
                </w:p>
              </w:tc>
              <w:tc>
                <w:tcPr>
                  <w:tcW w:w="3177" w:type="dxa"/>
                  <w:shd w:val="clear" w:color="auto" w:fill="E5E5E5"/>
                  <w:vAlign w:val="center"/>
                </w:tcPr>
                <w:p w14:paraId="01284997" w14:textId="77777777" w:rsidR="009C58CF" w:rsidRPr="00FF5BA2" w:rsidRDefault="00FF5BA2" w:rsidP="00376F66">
                  <w:pPr>
                    <w:widowControl w:val="0"/>
                    <w:spacing w:after="0" w:line="200" w:lineRule="exact"/>
                    <w:ind w:left="46"/>
                    <w:rPr>
                      <w:rFonts w:ascii="Trebuchet MS" w:eastAsia="Calibri" w:hAnsi="Trebuchet MS" w:cs="Times New Roman"/>
                      <w:b/>
                      <w:lang w:eastAsia="it-IT"/>
                    </w:rPr>
                  </w:pPr>
                  <w:r w:rsidRPr="00FF5BA2">
                    <w:rPr>
                      <w:rFonts w:ascii="Trebuchet MS" w:eastAsia="Calibri" w:hAnsi="Trebuchet MS" w:cs="Times New Roman"/>
                      <w:b/>
                      <w:lang w:eastAsia="it-IT"/>
                    </w:rPr>
                    <w:t>Livelli minimi di accettabilità</w:t>
                  </w:r>
                </w:p>
              </w:tc>
              <w:tc>
                <w:tcPr>
                  <w:tcW w:w="1422" w:type="dxa"/>
                  <w:shd w:val="clear" w:color="auto" w:fill="E5E5E5"/>
                  <w:vAlign w:val="center"/>
                </w:tcPr>
                <w:p w14:paraId="019BD43D" w14:textId="77777777" w:rsidR="009C58CF" w:rsidRPr="00FF5BA2" w:rsidRDefault="009C58CF" w:rsidP="006F1B92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b/>
                      <w:lang w:eastAsia="it-IT"/>
                    </w:rPr>
                  </w:pPr>
                  <w:r w:rsidRPr="00FF5BA2">
                    <w:rPr>
                      <w:rFonts w:ascii="Trebuchet MS" w:eastAsia="Calibri" w:hAnsi="Trebuchet MS" w:cs="Times New Roman"/>
                      <w:b/>
                      <w:lang w:eastAsia="it-IT"/>
                    </w:rPr>
                    <w:t>Indicare</w:t>
                  </w:r>
                </w:p>
                <w:p w14:paraId="5229EC58" w14:textId="77777777" w:rsidR="009C58CF" w:rsidRPr="00FF5BA2" w:rsidRDefault="009C58CF" w:rsidP="006F1B92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b/>
                      <w:lang w:eastAsia="it-IT"/>
                    </w:rPr>
                  </w:pPr>
                  <w:r w:rsidRPr="00FF5BA2">
                    <w:rPr>
                      <w:rFonts w:ascii="Trebuchet MS" w:eastAsia="Calibri" w:hAnsi="Trebuchet MS" w:cs="Times New Roman"/>
                      <w:b/>
                      <w:lang w:eastAsia="it-IT"/>
                    </w:rPr>
                    <w:t>SI/NO</w:t>
                  </w:r>
                </w:p>
              </w:tc>
              <w:tc>
                <w:tcPr>
                  <w:tcW w:w="2700" w:type="dxa"/>
                  <w:shd w:val="clear" w:color="auto" w:fill="E5E5E5"/>
                  <w:vAlign w:val="center"/>
                </w:tcPr>
                <w:p w14:paraId="2D5CDC8C" w14:textId="77777777" w:rsidR="009C58CF" w:rsidRPr="00FF5BA2" w:rsidRDefault="009C58CF" w:rsidP="00376F66">
                  <w:pPr>
                    <w:widowControl w:val="0"/>
                    <w:spacing w:after="0" w:line="200" w:lineRule="exact"/>
                    <w:ind w:left="148"/>
                    <w:rPr>
                      <w:rFonts w:ascii="Trebuchet MS" w:eastAsia="Calibri" w:hAnsi="Trebuchet MS" w:cs="Times New Roman"/>
                      <w:b/>
                      <w:lang w:eastAsia="it-IT"/>
                    </w:rPr>
                  </w:pPr>
                  <w:r w:rsidRPr="00FF5BA2">
                    <w:rPr>
                      <w:rFonts w:ascii="Trebuchet MS" w:eastAsia="Calibri" w:hAnsi="Trebuchet MS" w:cs="Times New Roman"/>
                      <w:b/>
                      <w:lang w:eastAsia="it-IT"/>
                    </w:rPr>
                    <w:t>Se non presente nella U.O. indicare se presente nell’Ospedale che ospita l’U.O</w:t>
                  </w:r>
                  <w:r w:rsidR="006F1B92" w:rsidRPr="00FF5BA2">
                    <w:rPr>
                      <w:rFonts w:ascii="Trebuchet MS" w:eastAsia="Calibri" w:hAnsi="Trebuchet MS" w:cs="Times New Roman"/>
                      <w:b/>
                      <w:lang w:eastAsia="it-IT"/>
                    </w:rPr>
                    <w:t>.</w:t>
                  </w:r>
                </w:p>
              </w:tc>
            </w:tr>
            <w:tr w:rsidR="006F1B92" w:rsidRPr="009C58CF" w14:paraId="22D4BB36" w14:textId="77777777" w:rsidTr="00BF7955">
              <w:trPr>
                <w:trHeight w:hRule="exact" w:val="812"/>
              </w:trPr>
              <w:tc>
                <w:tcPr>
                  <w:tcW w:w="2985" w:type="dxa"/>
                  <w:vMerge w:val="restart"/>
                  <w:vAlign w:val="center"/>
                </w:tcPr>
                <w:p w14:paraId="4B3030DB" w14:textId="77777777" w:rsidR="00682DC1" w:rsidRPr="003E7191" w:rsidRDefault="00682DC1" w:rsidP="007C7564">
                  <w:pPr>
                    <w:widowControl w:val="0"/>
                    <w:ind w:left="210"/>
                    <w:jc w:val="both"/>
                    <w:rPr>
                      <w:rFonts w:ascii="Trebuchet MS" w:hAnsi="Trebuchet MS" w:cs="Tahoma"/>
                      <w:sz w:val="20"/>
                      <w:szCs w:val="20"/>
                    </w:rPr>
                  </w:pP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B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)</w:t>
                  </w:r>
                  <w:r w:rsidRPr="003E7191">
                    <w:rPr>
                      <w:rFonts w:ascii="Trebuchet MS" w:hAnsi="Trebuchet MS" w:cs="Times New Roman"/>
                      <w:spacing w:val="47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14"/>
                      <w:sz w:val="20"/>
                      <w:szCs w:val="20"/>
                    </w:rPr>
                    <w:t>A</w:t>
                  </w:r>
                  <w:r w:rsidRPr="003E7191">
                    <w:rPr>
                      <w:rFonts w:ascii="Trebuchet MS" w:hAnsi="Trebuchet MS" w:cs="Tahoma"/>
                      <w:w w:val="115"/>
                      <w:sz w:val="20"/>
                      <w:szCs w:val="20"/>
                    </w:rPr>
                    <w:t>NN</w:t>
                  </w:r>
                  <w:r w:rsidRPr="003E7191">
                    <w:rPr>
                      <w:rFonts w:ascii="Trebuchet MS" w:hAnsi="Trebuchet MS" w:cs="Tahoma"/>
                      <w:spacing w:val="1"/>
                      <w:w w:val="109"/>
                      <w:sz w:val="20"/>
                      <w:szCs w:val="20"/>
                    </w:rPr>
                    <w:t>E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13"/>
                      <w:sz w:val="20"/>
                      <w:szCs w:val="20"/>
                    </w:rPr>
                    <w:t>SS</w:t>
                  </w:r>
                  <w:r w:rsidRPr="003E7191">
                    <w:rPr>
                      <w:rFonts w:ascii="Trebuchet MS" w:hAnsi="Trebuchet MS" w:cs="Tahoma"/>
                      <w:spacing w:val="-1"/>
                      <w:w w:val="129"/>
                      <w:sz w:val="20"/>
                      <w:szCs w:val="20"/>
                    </w:rPr>
                    <w:t>I</w:t>
                  </w:r>
                  <w:r w:rsidRPr="003E7191">
                    <w:rPr>
                      <w:rFonts w:ascii="Trebuchet MS" w:hAnsi="Trebuchet MS" w:cs="Tahoma"/>
                      <w:w w:val="116"/>
                      <w:sz w:val="20"/>
                      <w:szCs w:val="20"/>
                    </w:rPr>
                    <w:t>*</w:t>
                  </w:r>
                </w:p>
                <w:p w14:paraId="12CF1EB3" w14:textId="77777777" w:rsidR="009C58CF" w:rsidRPr="009C58CF" w:rsidRDefault="00682DC1" w:rsidP="007C7564">
                  <w:pPr>
                    <w:widowControl w:val="0"/>
                    <w:spacing w:after="0" w:line="200" w:lineRule="exact"/>
                    <w:ind w:left="210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*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lm</w:t>
                  </w: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no</w:t>
                  </w:r>
                  <w:r w:rsidRPr="003E7191">
                    <w:rPr>
                      <w:rFonts w:ascii="Trebuchet MS" w:hAnsi="Trebuchet MS" w:cs="Times New Roman"/>
                      <w:spacing w:val="12"/>
                      <w:sz w:val="20"/>
                      <w:szCs w:val="20"/>
                    </w:rPr>
                    <w:t xml:space="preserve"> </w:t>
                  </w:r>
                  <w:r w:rsidR="00241331">
                    <w:rPr>
                      <w:rFonts w:ascii="Trebuchet MS" w:hAnsi="Trebuchet MS" w:cs="Times New Roman"/>
                      <w:spacing w:val="12"/>
                      <w:sz w:val="20"/>
                      <w:szCs w:val="20"/>
                    </w:rPr>
                    <w:t>due</w:t>
                  </w:r>
                  <w:r w:rsidRPr="003E7191">
                    <w:rPr>
                      <w:rFonts w:ascii="Trebuchet MS" w:hAnsi="Trebuchet MS" w:cs="Times New Roman"/>
                      <w:spacing w:val="12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imes New Roman"/>
                      <w:sz w:val="20"/>
                      <w:szCs w:val="20"/>
                    </w:rPr>
                    <w:t xml:space="preserve">degli </w:t>
                  </w: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s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ta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n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da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rd</w:t>
                  </w:r>
                  <w:r w:rsidRPr="003E7191">
                    <w:rPr>
                      <w:rFonts w:ascii="Trebuchet MS" w:hAnsi="Trebuchet MS" w:cs="Times New Roman"/>
                      <w:spacing w:val="15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nn</w:t>
                  </w: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essi</w:t>
                  </w:r>
                  <w:r w:rsidRPr="003E7191">
                    <w:rPr>
                      <w:rFonts w:ascii="Trebuchet MS" w:hAnsi="Trebuchet MS" w:cs="Times New Roman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d</w:t>
                  </w: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vono</w:t>
                  </w:r>
                  <w:r w:rsidRPr="003E7191">
                    <w:rPr>
                      <w:rFonts w:ascii="Trebuchet MS" w:hAnsi="Trebuchet MS" w:cs="Times New Roman"/>
                      <w:spacing w:val="15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es</w:t>
                  </w:r>
                  <w:r w:rsidRPr="003E7191">
                    <w:rPr>
                      <w:rFonts w:ascii="Trebuchet MS" w:hAnsi="Trebuchet MS" w:cs="Tahoma"/>
                      <w:spacing w:val="-2"/>
                      <w:sz w:val="20"/>
                      <w:szCs w:val="20"/>
                    </w:rPr>
                    <w:t>s</w:t>
                  </w: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re</w:t>
                  </w:r>
                  <w:r w:rsidRPr="003E7191">
                    <w:rPr>
                      <w:rFonts w:ascii="Trebuchet MS" w:hAnsi="Trebuchet MS" w:cs="Times New Roman"/>
                      <w:spacing w:val="15"/>
                      <w:sz w:val="20"/>
                      <w:szCs w:val="20"/>
                    </w:rPr>
                    <w:t xml:space="preserve"> necessariamente presenti 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n</w:t>
                  </w:r>
                  <w:r w:rsidRPr="003E7191">
                    <w:rPr>
                      <w:rFonts w:ascii="Trebuchet MS" w:hAnsi="Trebuchet MS" w:cs="Tahoma"/>
                      <w:spacing w:val="-2"/>
                      <w:sz w:val="20"/>
                      <w:szCs w:val="20"/>
                    </w:rPr>
                    <w:t>e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lla</w:t>
                  </w:r>
                  <w:r w:rsidRPr="003E7191">
                    <w:rPr>
                      <w:rFonts w:ascii="Trebuchet MS" w:hAnsi="Trebuchet MS" w:cs="Times New Roman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s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t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ru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tt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ura</w:t>
                  </w:r>
                  <w:r w:rsidRPr="003E7191">
                    <w:rPr>
                      <w:rFonts w:ascii="Trebuchet MS" w:hAnsi="Trebuchet MS" w:cs="Times New Roman"/>
                      <w:spacing w:val="13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d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i</w:t>
                  </w:r>
                  <w:r w:rsidRPr="003E7191">
                    <w:rPr>
                      <w:rFonts w:ascii="Trebuchet MS" w:hAnsi="Trebuchet MS" w:cs="Times New Roman"/>
                      <w:spacing w:val="14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se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d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e</w:t>
                  </w:r>
                  <w:r w:rsidRPr="003E7191">
                    <w:rPr>
                      <w:rFonts w:ascii="Trebuchet MS" w:hAnsi="Trebuchet MS" w:cs="Times New Roman"/>
                      <w:spacing w:val="15"/>
                      <w:sz w:val="20"/>
                      <w:szCs w:val="20"/>
                    </w:rPr>
                    <w:t xml:space="preserve"> o nell’Azienda ospitante ed uno 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n</w:t>
                  </w: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lla</w:t>
                  </w:r>
                  <w:r w:rsidRPr="003E7191">
                    <w:rPr>
                      <w:rFonts w:ascii="Trebuchet MS" w:hAnsi="Trebuchet MS" w:cs="Times New Roman"/>
                      <w:sz w:val="20"/>
                      <w:szCs w:val="20"/>
                    </w:rPr>
                    <w:t xml:space="preserve"> </w:t>
                  </w:r>
                  <w:r w:rsidRPr="003E7191">
                    <w:rPr>
                      <w:rFonts w:ascii="Trebuchet MS" w:hAnsi="Trebuchet MS" w:cs="Tahoma"/>
                      <w:spacing w:val="1"/>
                      <w:sz w:val="20"/>
                      <w:szCs w:val="20"/>
                    </w:rPr>
                    <w:t>s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t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ru</w:t>
                  </w:r>
                  <w:r w:rsidRPr="003E7191">
                    <w:rPr>
                      <w:rFonts w:ascii="Trebuchet MS" w:hAnsi="Trebuchet MS" w:cs="Tahoma"/>
                      <w:spacing w:val="-1"/>
                      <w:sz w:val="20"/>
                      <w:szCs w:val="20"/>
                    </w:rPr>
                    <w:t>tt</w:t>
                  </w:r>
                  <w:r w:rsidRPr="003E7191">
                    <w:rPr>
                      <w:rFonts w:ascii="Trebuchet MS" w:hAnsi="Trebuchet MS" w:cs="Tahoma"/>
                      <w:sz w:val="20"/>
                      <w:szCs w:val="20"/>
                    </w:rPr>
                    <w:t>ura collegata o nell’Azienda ospitante.</w:t>
                  </w:r>
                </w:p>
              </w:tc>
              <w:tc>
                <w:tcPr>
                  <w:tcW w:w="3177" w:type="dxa"/>
                  <w:vAlign w:val="center"/>
                </w:tcPr>
                <w:p w14:paraId="2ED9640A" w14:textId="77777777" w:rsidR="009C58CF" w:rsidRPr="009C58CF" w:rsidRDefault="00B658B9" w:rsidP="007C7564">
                  <w:pPr>
                    <w:widowControl w:val="0"/>
                    <w:spacing w:after="0" w:line="200" w:lineRule="exact"/>
                    <w:ind w:left="60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>Laboratorio di Diagnostica Intraoperatoria</w:t>
                  </w:r>
                </w:p>
              </w:tc>
              <w:tc>
                <w:tcPr>
                  <w:tcW w:w="1422" w:type="dxa"/>
                  <w:vAlign w:val="center"/>
                </w:tcPr>
                <w:p w14:paraId="64DF9126" w14:textId="77777777" w:rsidR="009C58CF" w:rsidRPr="009C58CF" w:rsidRDefault="009C58CF" w:rsidP="006F1B92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2700" w:type="dxa"/>
                  <w:vAlign w:val="center"/>
                </w:tcPr>
                <w:p w14:paraId="6FD03D83" w14:textId="77777777" w:rsidR="009C58CF" w:rsidRPr="009C58CF" w:rsidRDefault="009C58CF" w:rsidP="006F1B92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6F1B92" w:rsidRPr="009C58CF" w14:paraId="75D021A3" w14:textId="77777777" w:rsidTr="00BF7955">
              <w:trPr>
                <w:trHeight w:hRule="exact" w:val="806"/>
              </w:trPr>
              <w:tc>
                <w:tcPr>
                  <w:tcW w:w="2985" w:type="dxa"/>
                  <w:vMerge/>
                  <w:vAlign w:val="center"/>
                </w:tcPr>
                <w:p w14:paraId="561EBA64" w14:textId="77777777" w:rsidR="009C58CF" w:rsidRPr="009C58CF" w:rsidRDefault="009C58CF" w:rsidP="009C58CF">
                  <w:pPr>
                    <w:widowControl w:val="0"/>
                    <w:spacing w:after="0" w:line="200" w:lineRule="exact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3177" w:type="dxa"/>
                  <w:vAlign w:val="center"/>
                </w:tcPr>
                <w:p w14:paraId="73E17BDF" w14:textId="77777777" w:rsidR="009C58CF" w:rsidRPr="009C58CF" w:rsidRDefault="00B658B9" w:rsidP="007C7564">
                  <w:pPr>
                    <w:widowControl w:val="0"/>
                    <w:spacing w:after="0" w:line="200" w:lineRule="exact"/>
                    <w:ind w:left="60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>Laboratorio di Patologia ultrastrutturale</w:t>
                  </w:r>
                </w:p>
              </w:tc>
              <w:tc>
                <w:tcPr>
                  <w:tcW w:w="1422" w:type="dxa"/>
                  <w:vAlign w:val="center"/>
                </w:tcPr>
                <w:p w14:paraId="2C5A0948" w14:textId="77777777" w:rsidR="009C58CF" w:rsidRPr="009C58CF" w:rsidRDefault="009C58CF" w:rsidP="006F1B92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2700" w:type="dxa"/>
                  <w:vAlign w:val="center"/>
                </w:tcPr>
                <w:p w14:paraId="1522DEF5" w14:textId="77777777" w:rsidR="009C58CF" w:rsidRPr="009C58CF" w:rsidRDefault="009C58CF" w:rsidP="006F1B92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6F1B92" w:rsidRPr="009C58CF" w14:paraId="7075B4BA" w14:textId="77777777" w:rsidTr="00BF7955">
              <w:trPr>
                <w:trHeight w:hRule="exact" w:val="1283"/>
              </w:trPr>
              <w:tc>
                <w:tcPr>
                  <w:tcW w:w="2985" w:type="dxa"/>
                  <w:vMerge/>
                  <w:vAlign w:val="center"/>
                </w:tcPr>
                <w:p w14:paraId="4CA752BD" w14:textId="77777777" w:rsidR="009C58CF" w:rsidRPr="009C58CF" w:rsidRDefault="009C58CF" w:rsidP="009C58CF">
                  <w:pPr>
                    <w:widowControl w:val="0"/>
                    <w:spacing w:after="0" w:line="200" w:lineRule="exact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3177" w:type="dxa"/>
                  <w:vAlign w:val="center"/>
                </w:tcPr>
                <w:p w14:paraId="4A1E057C" w14:textId="77777777" w:rsidR="009C58CF" w:rsidRPr="009C58CF" w:rsidRDefault="00B658B9" w:rsidP="007C7564">
                  <w:pPr>
                    <w:widowControl w:val="0"/>
                    <w:spacing w:after="0" w:line="200" w:lineRule="exact"/>
                    <w:ind w:left="60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>Laboratorio di Biologia molecolare diagnostica</w:t>
                  </w:r>
                </w:p>
              </w:tc>
              <w:tc>
                <w:tcPr>
                  <w:tcW w:w="1422" w:type="dxa"/>
                  <w:vAlign w:val="center"/>
                </w:tcPr>
                <w:p w14:paraId="7CC5444E" w14:textId="77777777" w:rsidR="009C58CF" w:rsidRPr="009C58CF" w:rsidRDefault="009C58CF" w:rsidP="006F1B92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2700" w:type="dxa"/>
                  <w:vAlign w:val="center"/>
                </w:tcPr>
                <w:p w14:paraId="36DA5182" w14:textId="77777777" w:rsidR="009C58CF" w:rsidRPr="009C58CF" w:rsidRDefault="009C58CF" w:rsidP="006F1B92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</w:tbl>
          <w:p w14:paraId="6EA32EDD" w14:textId="77777777" w:rsidR="009C58CF" w:rsidRPr="009C58CF" w:rsidRDefault="009C58CF" w:rsidP="009C58CF">
            <w:pPr>
              <w:widowControl w:val="0"/>
              <w:spacing w:line="200" w:lineRule="exact"/>
              <w:rPr>
                <w:rFonts w:ascii="Trebuchet MS" w:eastAsia="Calibri" w:hAnsi="Trebuchet MS" w:cs="Times New Roman"/>
                <w:b/>
                <w:sz w:val="20"/>
                <w:szCs w:val="20"/>
                <w:lang w:eastAsia="it-IT"/>
              </w:rPr>
            </w:pPr>
          </w:p>
        </w:tc>
      </w:tr>
      <w:tr w:rsidR="00EA6070" w:rsidRPr="009C58CF" w14:paraId="22BA405C" w14:textId="77777777" w:rsidTr="0060272A">
        <w:trPr>
          <w:jc w:val="center"/>
        </w:trPr>
        <w:tc>
          <w:tcPr>
            <w:tcW w:w="10206" w:type="dxa"/>
          </w:tcPr>
          <w:p w14:paraId="7D0A89E9" w14:textId="77777777" w:rsidR="00EA6070" w:rsidRDefault="00EA6070" w:rsidP="009C58CF">
            <w:pPr>
              <w:widowControl w:val="0"/>
              <w:tabs>
                <w:tab w:val="left" w:pos="7951"/>
              </w:tabs>
              <w:spacing w:line="200" w:lineRule="exact"/>
              <w:jc w:val="center"/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eastAsia="it-IT"/>
              </w:rPr>
            </w:pPr>
          </w:p>
          <w:p w14:paraId="1859B5C5" w14:textId="77777777" w:rsidR="00410CE7" w:rsidRDefault="00410CE7" w:rsidP="009C58CF">
            <w:pPr>
              <w:widowControl w:val="0"/>
              <w:tabs>
                <w:tab w:val="left" w:pos="7951"/>
              </w:tabs>
              <w:spacing w:line="200" w:lineRule="exact"/>
              <w:jc w:val="center"/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eastAsia="it-IT"/>
              </w:rPr>
            </w:pPr>
          </w:p>
          <w:p w14:paraId="449EFF70" w14:textId="77777777" w:rsidR="00410CE7" w:rsidRPr="00873468" w:rsidRDefault="00410CE7" w:rsidP="009C58CF">
            <w:pPr>
              <w:widowControl w:val="0"/>
              <w:tabs>
                <w:tab w:val="left" w:pos="7951"/>
              </w:tabs>
              <w:spacing w:line="200" w:lineRule="exact"/>
              <w:jc w:val="center"/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eastAsia="it-IT"/>
              </w:rPr>
            </w:pPr>
          </w:p>
        </w:tc>
      </w:tr>
    </w:tbl>
    <w:tbl>
      <w:tblPr>
        <w:tblW w:w="10266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6"/>
        <w:gridCol w:w="4140"/>
        <w:gridCol w:w="3290"/>
      </w:tblGrid>
      <w:tr w:rsidR="009C58CF" w:rsidRPr="009C58CF" w14:paraId="48D5713F" w14:textId="77777777" w:rsidTr="00BF7955">
        <w:trPr>
          <w:trHeight w:hRule="exact" w:val="747"/>
        </w:trPr>
        <w:tc>
          <w:tcPr>
            <w:tcW w:w="6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5E43C6A3" w14:textId="77777777" w:rsidR="009C58CF" w:rsidRPr="00DC393A" w:rsidRDefault="009C58CF" w:rsidP="00376F66">
            <w:pPr>
              <w:widowControl w:val="0"/>
              <w:tabs>
                <w:tab w:val="left" w:pos="285"/>
              </w:tabs>
              <w:spacing w:after="0" w:line="200" w:lineRule="exact"/>
              <w:ind w:left="-127" w:firstLine="127"/>
              <w:jc w:val="center"/>
              <w:rPr>
                <w:rFonts w:ascii="Trebuchet MS" w:eastAsia="Calibri" w:hAnsi="Trebuchet MS" w:cs="Times New Roman"/>
                <w:b/>
                <w:szCs w:val="20"/>
                <w:lang w:eastAsia="it-IT"/>
              </w:rPr>
            </w:pPr>
            <w:r w:rsidRPr="00DC393A">
              <w:rPr>
                <w:rFonts w:ascii="Trebuchet MS" w:eastAsia="Calibri" w:hAnsi="Trebuchet MS" w:cs="Times New Roman"/>
                <w:b/>
                <w:szCs w:val="20"/>
                <w:lang w:eastAsia="it-IT"/>
              </w:rPr>
              <w:t>STANDARD ORGANIZZATIVI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69284469" w14:textId="77777777" w:rsidR="009C58CF" w:rsidRPr="00DC393A" w:rsidRDefault="009C58CF" w:rsidP="00DC393A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b/>
                <w:szCs w:val="20"/>
                <w:lang w:eastAsia="it-IT"/>
              </w:rPr>
            </w:pPr>
            <w:r w:rsidRPr="00DC393A">
              <w:rPr>
                <w:rFonts w:ascii="Trebuchet MS" w:eastAsia="Calibri" w:hAnsi="Trebuchet MS" w:cs="Times New Roman"/>
                <w:b/>
                <w:szCs w:val="20"/>
                <w:lang w:eastAsia="it-IT"/>
              </w:rPr>
              <w:t>Indicare numero</w:t>
            </w:r>
          </w:p>
        </w:tc>
      </w:tr>
      <w:tr w:rsidR="00DC393A" w:rsidRPr="009C58CF" w14:paraId="55F2EEC9" w14:textId="77777777" w:rsidTr="00BF7955">
        <w:trPr>
          <w:trHeight w:hRule="exact" w:val="738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65674" w14:textId="77777777" w:rsidR="00DC393A" w:rsidRPr="009C58CF" w:rsidRDefault="00DC393A" w:rsidP="00376F66">
            <w:pPr>
              <w:widowControl w:val="0"/>
              <w:spacing w:after="0" w:line="200" w:lineRule="exact"/>
              <w:ind w:left="135" w:right="-165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  <w:r w:rsidRPr="009C58CF"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>PERSONALE MEDICO</w:t>
            </w:r>
            <w:r w:rsidR="007234B2"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>*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40F6E71" w14:textId="77777777" w:rsidR="00DC393A" w:rsidRPr="009C58CF" w:rsidRDefault="00DC393A" w:rsidP="00376F66">
            <w:pPr>
              <w:widowControl w:val="0"/>
              <w:spacing w:after="0" w:line="200" w:lineRule="exact"/>
              <w:ind w:left="135" w:right="-165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  <w:r w:rsidRPr="009C58CF"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>Medici</w:t>
            </w:r>
            <w:r w:rsidR="00EA6070"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 xml:space="preserve"> Chirurghi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CB7C5" w14:textId="77777777" w:rsidR="00DC393A" w:rsidRPr="009C58CF" w:rsidRDefault="00DC393A" w:rsidP="00DC393A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</w:tr>
      <w:tr w:rsidR="00DC393A" w:rsidRPr="009C58CF" w14:paraId="50A99A2C" w14:textId="77777777" w:rsidTr="00BF7955">
        <w:trPr>
          <w:trHeight w:hRule="exact" w:val="712"/>
        </w:trPr>
        <w:tc>
          <w:tcPr>
            <w:tcW w:w="28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F7659" w14:textId="77777777" w:rsidR="00DC393A" w:rsidRPr="009C58CF" w:rsidRDefault="00DC393A" w:rsidP="00376F66">
            <w:pPr>
              <w:widowControl w:val="0"/>
              <w:spacing w:after="0" w:line="200" w:lineRule="exact"/>
              <w:ind w:left="135" w:right="-165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  <w:r w:rsidRPr="009C58CF"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>PERSONALE SANITARIO</w:t>
            </w:r>
            <w:r w:rsidR="007234B2"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>*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32C32A9" w14:textId="77777777" w:rsidR="00DC393A" w:rsidRPr="009C58CF" w:rsidRDefault="00DC393A" w:rsidP="00376F66">
            <w:pPr>
              <w:widowControl w:val="0"/>
              <w:spacing w:after="0" w:line="200" w:lineRule="exact"/>
              <w:ind w:left="135" w:right="-165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  <w:r w:rsidRPr="009C58CF"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>Tecnic</w:t>
            </w:r>
            <w:r w:rsidR="00EA6070"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>i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060AD" w14:textId="77777777" w:rsidR="00DC393A" w:rsidRPr="009C58CF" w:rsidRDefault="00DC393A" w:rsidP="00DC393A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</w:tr>
    </w:tbl>
    <w:p w14:paraId="158C7536" w14:textId="77777777" w:rsidR="009C58CF" w:rsidRDefault="009C58CF" w:rsidP="009C58CF">
      <w:pPr>
        <w:widowControl w:val="0"/>
        <w:spacing w:after="0" w:line="200" w:lineRule="exact"/>
        <w:rPr>
          <w:rFonts w:ascii="Trebuchet MS" w:eastAsia="Calibri" w:hAnsi="Trebuchet MS" w:cs="Times New Roman"/>
          <w:b/>
          <w:sz w:val="20"/>
          <w:szCs w:val="20"/>
          <w:lang w:eastAsia="it-IT"/>
        </w:rPr>
      </w:pPr>
    </w:p>
    <w:p w14:paraId="48794952" w14:textId="77777777" w:rsidR="007234B2" w:rsidRDefault="007234B2" w:rsidP="007234B2">
      <w:pPr>
        <w:widowControl w:val="0"/>
        <w:ind w:right="-17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</w:t>
      </w:r>
    </w:p>
    <w:p w14:paraId="6FFEAB2C" w14:textId="77777777" w:rsidR="007234B2" w:rsidRDefault="007234B2" w:rsidP="009C58CF">
      <w:pPr>
        <w:widowControl w:val="0"/>
        <w:spacing w:after="0" w:line="200" w:lineRule="exact"/>
        <w:rPr>
          <w:rFonts w:ascii="Trebuchet MS" w:eastAsia="Calibri" w:hAnsi="Trebuchet MS" w:cs="Times New Roman"/>
          <w:b/>
          <w:sz w:val="20"/>
          <w:szCs w:val="20"/>
          <w:lang w:eastAsia="it-IT"/>
        </w:rPr>
      </w:pPr>
    </w:p>
    <w:tbl>
      <w:tblPr>
        <w:tblW w:w="10349" w:type="dxa"/>
        <w:tblInd w:w="-2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5"/>
        <w:gridCol w:w="2409"/>
        <w:gridCol w:w="1691"/>
        <w:gridCol w:w="1134"/>
        <w:gridCol w:w="1570"/>
      </w:tblGrid>
      <w:tr w:rsidR="00FF4CC8" w:rsidRPr="000C2364" w14:paraId="451DB517" w14:textId="77777777" w:rsidTr="00BF7955">
        <w:trPr>
          <w:trHeight w:hRule="exact" w:val="171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17F9B5C4" w14:textId="77777777" w:rsidR="00FF4CC8" w:rsidRPr="00EA6070" w:rsidRDefault="00FF4CC8" w:rsidP="00EA6070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Cs w:val="24"/>
                <w:lang w:val="en-US"/>
              </w:rPr>
            </w:pPr>
            <w:r w:rsidRPr="00EA6070">
              <w:rPr>
                <w:rFonts w:ascii="Trebuchet MS" w:eastAsia="Tahoma" w:hAnsi="Trebuchet MS" w:cs="Tahoma"/>
                <w:b/>
                <w:spacing w:val="-1"/>
                <w:w w:val="113"/>
                <w:szCs w:val="24"/>
                <w:lang w:val="en-US"/>
              </w:rPr>
              <w:lastRenderedPageBreak/>
              <w:t>S</w:t>
            </w:r>
            <w:r w:rsidRPr="00EA6070">
              <w:rPr>
                <w:rFonts w:ascii="Trebuchet MS" w:eastAsia="Tahoma" w:hAnsi="Trebuchet MS" w:cs="Tahoma"/>
                <w:b/>
                <w:spacing w:val="-1"/>
                <w:w w:val="104"/>
                <w:szCs w:val="24"/>
                <w:lang w:val="en-US"/>
              </w:rPr>
              <w:t>T</w:t>
            </w:r>
            <w:r w:rsidRPr="00EA6070">
              <w:rPr>
                <w:rFonts w:ascii="Trebuchet MS" w:eastAsia="Tahoma" w:hAnsi="Trebuchet MS" w:cs="Tahoma"/>
                <w:b/>
                <w:spacing w:val="-1"/>
                <w:w w:val="114"/>
                <w:szCs w:val="24"/>
                <w:lang w:val="en-US"/>
              </w:rPr>
              <w:t>A</w:t>
            </w:r>
            <w:r w:rsidRPr="00EA6070">
              <w:rPr>
                <w:rFonts w:ascii="Trebuchet MS" w:eastAsia="Tahoma" w:hAnsi="Trebuchet MS" w:cs="Tahoma"/>
                <w:b/>
                <w:w w:val="115"/>
                <w:szCs w:val="24"/>
                <w:lang w:val="en-US"/>
              </w:rPr>
              <w:t>N</w:t>
            </w:r>
            <w:r w:rsidRPr="00EA6070">
              <w:rPr>
                <w:rFonts w:ascii="Trebuchet MS" w:eastAsia="Tahoma" w:hAnsi="Trebuchet MS" w:cs="Tahoma"/>
                <w:b/>
                <w:w w:val="111"/>
                <w:szCs w:val="24"/>
                <w:lang w:val="en-US"/>
              </w:rPr>
              <w:t>D</w:t>
            </w:r>
            <w:r w:rsidRPr="00EA6070">
              <w:rPr>
                <w:rFonts w:ascii="Trebuchet MS" w:eastAsia="Tahoma" w:hAnsi="Trebuchet MS" w:cs="Tahoma"/>
                <w:b/>
                <w:spacing w:val="-1"/>
                <w:w w:val="114"/>
                <w:szCs w:val="24"/>
                <w:lang w:val="en-US"/>
              </w:rPr>
              <w:t>A</w:t>
            </w:r>
            <w:r w:rsidRPr="00EA6070">
              <w:rPr>
                <w:rFonts w:ascii="Trebuchet MS" w:eastAsia="Tahoma" w:hAnsi="Trebuchet MS" w:cs="Tahoma"/>
                <w:b/>
                <w:spacing w:val="1"/>
                <w:w w:val="116"/>
                <w:szCs w:val="24"/>
                <w:lang w:val="en-US"/>
              </w:rPr>
              <w:t>R</w:t>
            </w:r>
            <w:r w:rsidRPr="00EA6070">
              <w:rPr>
                <w:rFonts w:ascii="Trebuchet MS" w:eastAsia="Tahoma" w:hAnsi="Trebuchet MS" w:cs="Tahoma"/>
                <w:b/>
                <w:w w:val="111"/>
                <w:szCs w:val="24"/>
                <w:lang w:val="en-US"/>
              </w:rPr>
              <w:t xml:space="preserve">D </w:t>
            </w:r>
            <w:r w:rsidRPr="00EA6070">
              <w:rPr>
                <w:rFonts w:ascii="Trebuchet MS" w:eastAsia="Tahoma" w:hAnsi="Trebuchet MS" w:cs="Tahoma"/>
                <w:b/>
                <w:spacing w:val="-1"/>
                <w:w w:val="114"/>
                <w:szCs w:val="24"/>
                <w:lang w:val="en-US"/>
              </w:rPr>
              <w:t>A</w:t>
            </w:r>
            <w:r w:rsidRPr="00EA6070">
              <w:rPr>
                <w:rFonts w:ascii="Trebuchet MS" w:eastAsia="Tahoma" w:hAnsi="Trebuchet MS" w:cs="Tahoma"/>
                <w:b/>
                <w:spacing w:val="-1"/>
                <w:w w:val="113"/>
                <w:szCs w:val="24"/>
                <w:lang w:val="en-US"/>
              </w:rPr>
              <w:t>SS</w:t>
            </w:r>
            <w:r w:rsidRPr="00EA6070">
              <w:rPr>
                <w:rFonts w:ascii="Trebuchet MS" w:eastAsia="Tahoma" w:hAnsi="Trebuchet MS" w:cs="Tahoma"/>
                <w:b/>
                <w:spacing w:val="2"/>
                <w:w w:val="129"/>
                <w:szCs w:val="24"/>
                <w:lang w:val="en-US"/>
              </w:rPr>
              <w:t>I</w:t>
            </w:r>
            <w:r w:rsidRPr="00EA6070">
              <w:rPr>
                <w:rFonts w:ascii="Trebuchet MS" w:eastAsia="Tahoma" w:hAnsi="Trebuchet MS" w:cs="Tahoma"/>
                <w:b/>
                <w:spacing w:val="-1"/>
                <w:w w:val="113"/>
                <w:szCs w:val="24"/>
                <w:lang w:val="en-US"/>
              </w:rPr>
              <w:t>S</w:t>
            </w:r>
            <w:r w:rsidRPr="00EA6070">
              <w:rPr>
                <w:rFonts w:ascii="Trebuchet MS" w:eastAsia="Tahoma" w:hAnsi="Trebuchet MS" w:cs="Tahoma"/>
                <w:b/>
                <w:spacing w:val="-1"/>
                <w:w w:val="104"/>
                <w:szCs w:val="24"/>
                <w:lang w:val="en-US"/>
              </w:rPr>
              <w:t>T</w:t>
            </w:r>
            <w:r w:rsidRPr="00EA6070">
              <w:rPr>
                <w:rFonts w:ascii="Trebuchet MS" w:eastAsia="Tahoma" w:hAnsi="Trebuchet MS" w:cs="Tahoma"/>
                <w:b/>
                <w:spacing w:val="1"/>
                <w:w w:val="109"/>
                <w:szCs w:val="24"/>
                <w:lang w:val="en-US"/>
              </w:rPr>
              <w:t>E</w:t>
            </w:r>
            <w:r w:rsidRPr="00EA6070">
              <w:rPr>
                <w:rFonts w:ascii="Trebuchet MS" w:eastAsia="Tahoma" w:hAnsi="Trebuchet MS" w:cs="Tahoma"/>
                <w:b/>
                <w:w w:val="115"/>
                <w:szCs w:val="24"/>
                <w:lang w:val="en-US"/>
              </w:rPr>
              <w:t>N</w:t>
            </w:r>
            <w:r w:rsidRPr="00EA6070">
              <w:rPr>
                <w:rFonts w:ascii="Trebuchet MS" w:eastAsia="Tahoma" w:hAnsi="Trebuchet MS" w:cs="Tahoma"/>
                <w:b/>
                <w:spacing w:val="-1"/>
                <w:w w:val="111"/>
                <w:szCs w:val="24"/>
                <w:lang w:val="en-US"/>
              </w:rPr>
              <w:t>Z</w:t>
            </w:r>
            <w:r w:rsidRPr="00EA6070">
              <w:rPr>
                <w:rFonts w:ascii="Trebuchet MS" w:eastAsia="Tahoma" w:hAnsi="Trebuchet MS" w:cs="Tahoma"/>
                <w:b/>
                <w:spacing w:val="1"/>
                <w:w w:val="129"/>
                <w:szCs w:val="24"/>
                <w:lang w:val="en-US"/>
              </w:rPr>
              <w:t>I</w:t>
            </w:r>
            <w:r w:rsidRPr="00EA6070">
              <w:rPr>
                <w:rFonts w:ascii="Trebuchet MS" w:eastAsia="Tahoma" w:hAnsi="Trebuchet MS" w:cs="Tahoma"/>
                <w:b/>
                <w:spacing w:val="-1"/>
                <w:w w:val="114"/>
                <w:szCs w:val="24"/>
                <w:lang w:val="en-US"/>
              </w:rPr>
              <w:t>AL</w:t>
            </w:r>
            <w:r w:rsidRPr="00EA6070">
              <w:rPr>
                <w:rFonts w:ascii="Trebuchet MS" w:eastAsia="Tahoma" w:hAnsi="Trebuchet MS" w:cs="Tahoma"/>
                <w:b/>
                <w:w w:val="129"/>
                <w:szCs w:val="24"/>
                <w:lang w:val="en-US"/>
              </w:rPr>
              <w:t>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61BEE091" w14:textId="77777777" w:rsidR="00FF4CC8" w:rsidRPr="00EA6070" w:rsidRDefault="00FF4CC8" w:rsidP="00BF7955">
            <w:pPr>
              <w:widowControl w:val="0"/>
              <w:spacing w:after="0" w:line="240" w:lineRule="auto"/>
              <w:ind w:left="147" w:right="141"/>
              <w:jc w:val="center"/>
              <w:rPr>
                <w:rFonts w:ascii="Trebuchet MS" w:eastAsia="Tahoma" w:hAnsi="Trebuchet MS" w:cs="Tahoma"/>
                <w:b/>
                <w:szCs w:val="24"/>
                <w:lang w:val="en-US"/>
              </w:rPr>
            </w:pPr>
            <w:r w:rsidRPr="00EA6070">
              <w:rPr>
                <w:rFonts w:ascii="Trebuchet MS" w:eastAsia="Tahoma" w:hAnsi="Trebuchet MS" w:cs="Tahoma"/>
                <w:b/>
                <w:spacing w:val="-1"/>
                <w:w w:val="104"/>
                <w:szCs w:val="24"/>
                <w:lang w:val="en-US"/>
              </w:rPr>
              <w:t>T</w:t>
            </w:r>
            <w:r w:rsidRPr="00EA6070">
              <w:rPr>
                <w:rFonts w:ascii="Trebuchet MS" w:eastAsia="Tahoma" w:hAnsi="Trebuchet MS" w:cs="Tahoma"/>
                <w:b/>
                <w:w w:val="131"/>
                <w:szCs w:val="24"/>
                <w:lang w:val="en-US"/>
              </w:rPr>
              <w:t>i</w:t>
            </w:r>
            <w:r w:rsidRPr="00EA6070">
              <w:rPr>
                <w:rFonts w:ascii="Trebuchet MS" w:eastAsia="Tahoma" w:hAnsi="Trebuchet MS" w:cs="Tahoma"/>
                <w:b/>
                <w:w w:val="113"/>
                <w:szCs w:val="24"/>
                <w:lang w:val="en-US"/>
              </w:rPr>
              <w:t>p</w:t>
            </w:r>
            <w:r w:rsidRPr="00EA6070">
              <w:rPr>
                <w:rFonts w:ascii="Trebuchet MS" w:eastAsia="Tahoma" w:hAnsi="Trebuchet MS" w:cs="Tahoma"/>
                <w:b/>
                <w:spacing w:val="1"/>
                <w:w w:val="113"/>
                <w:szCs w:val="24"/>
                <w:lang w:val="en-US"/>
              </w:rPr>
              <w:t>o</w:t>
            </w:r>
            <w:r w:rsidRPr="00EA6070">
              <w:rPr>
                <w:rFonts w:ascii="Trebuchet MS" w:eastAsia="Tahoma" w:hAnsi="Trebuchet MS" w:cs="Tahoma"/>
                <w:b/>
                <w:w w:val="131"/>
                <w:szCs w:val="24"/>
                <w:lang w:val="en-US"/>
              </w:rPr>
              <w:t>l</w:t>
            </w:r>
            <w:r w:rsidRPr="00EA6070">
              <w:rPr>
                <w:rFonts w:ascii="Trebuchet MS" w:eastAsia="Tahoma" w:hAnsi="Trebuchet MS" w:cs="Tahoma"/>
                <w:b/>
                <w:spacing w:val="1"/>
                <w:w w:val="113"/>
                <w:szCs w:val="24"/>
                <w:lang w:val="en-US"/>
              </w:rPr>
              <w:t>o</w:t>
            </w:r>
            <w:r w:rsidRPr="00EA6070">
              <w:rPr>
                <w:rFonts w:ascii="Trebuchet MS" w:eastAsia="Tahoma" w:hAnsi="Trebuchet MS" w:cs="Tahoma"/>
                <w:b/>
                <w:w w:val="113"/>
                <w:szCs w:val="24"/>
                <w:lang w:val="en-US"/>
              </w:rPr>
              <w:t>g</w:t>
            </w:r>
            <w:r w:rsidRPr="00EA6070">
              <w:rPr>
                <w:rFonts w:ascii="Trebuchet MS" w:eastAsia="Tahoma" w:hAnsi="Trebuchet MS" w:cs="Tahoma"/>
                <w:b/>
                <w:w w:val="131"/>
                <w:szCs w:val="24"/>
                <w:lang w:val="en-US"/>
              </w:rPr>
              <w:t>i</w:t>
            </w:r>
            <w:r w:rsidRPr="00EA6070">
              <w:rPr>
                <w:rFonts w:ascii="Trebuchet MS" w:eastAsia="Tahoma" w:hAnsi="Trebuchet MS" w:cs="Tahoma"/>
                <w:b/>
                <w:w w:val="114"/>
                <w:szCs w:val="24"/>
                <w:lang w:val="en-US"/>
              </w:rPr>
              <w:t>a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DBDFC0D" w14:textId="77777777" w:rsidR="000B3222" w:rsidRDefault="004C43D5" w:rsidP="004C43D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Cs w:val="24"/>
              </w:rPr>
            </w:pPr>
            <w:r w:rsidRPr="004C43D5">
              <w:rPr>
                <w:rFonts w:ascii="Trebuchet MS" w:eastAsia="Tahoma" w:hAnsi="Trebuchet MS" w:cs="Tahoma"/>
                <w:b/>
                <w:szCs w:val="24"/>
              </w:rPr>
              <w:t>Indicare numero (volume complessivo annuo U.O.)</w:t>
            </w:r>
          </w:p>
          <w:p w14:paraId="72B9F5A3" w14:textId="3C7B5291" w:rsidR="00E66E5F" w:rsidRPr="004C43D5" w:rsidRDefault="00E66E5F" w:rsidP="004C43D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Cs w:val="24"/>
              </w:rPr>
            </w:pPr>
            <w:r w:rsidRPr="0024272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>ANNO 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3115BAF" w14:textId="77777777" w:rsidR="00FF4CC8" w:rsidRPr="00BF7955" w:rsidRDefault="004C43D5" w:rsidP="00EA6070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18"/>
                <w:szCs w:val="18"/>
              </w:rPr>
            </w:pPr>
            <w:r w:rsidRPr="00BF7955">
              <w:rPr>
                <w:rFonts w:ascii="Trebuchet MS" w:eastAsia="Tahoma" w:hAnsi="Trebuchet MS" w:cs="Tahoma"/>
                <w:b/>
                <w:sz w:val="18"/>
                <w:szCs w:val="18"/>
              </w:rPr>
              <w:t>Parametri individuati dal D.I. 402/2017 per la struttura di sede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2BF730F3" w14:textId="77777777" w:rsidR="00FF4CC8" w:rsidRPr="00BF7955" w:rsidRDefault="004C43D5" w:rsidP="00EA6070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18"/>
                <w:szCs w:val="18"/>
              </w:rPr>
            </w:pPr>
            <w:r w:rsidRPr="00BF7955">
              <w:rPr>
                <w:rFonts w:ascii="Trebuchet MS" w:eastAsia="Tahoma" w:hAnsi="Trebuchet MS" w:cs="Tahoma"/>
                <w:b/>
                <w:sz w:val="18"/>
                <w:szCs w:val="18"/>
              </w:rPr>
              <w:t>Parametri individuati dal D.I. 402/2017 per la struttura collegata</w:t>
            </w:r>
          </w:p>
        </w:tc>
      </w:tr>
      <w:tr w:rsidR="00FF4CC8" w:rsidRPr="00BB5636" w14:paraId="49B5C12F" w14:textId="77777777" w:rsidTr="00BF7955">
        <w:trPr>
          <w:trHeight w:hRule="exact" w:val="109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912E4" w14:textId="77777777" w:rsidR="00FF4CC8" w:rsidRPr="00EA6070" w:rsidRDefault="00FF4CC8" w:rsidP="00E66E5F">
            <w:pPr>
              <w:widowControl w:val="0"/>
              <w:spacing w:after="0" w:line="239" w:lineRule="auto"/>
              <w:ind w:left="285" w:right="136"/>
              <w:rPr>
                <w:rFonts w:ascii="Trebuchet MS" w:eastAsia="Tahoma" w:hAnsi="Trebuchet MS" w:cs="Tahoma"/>
                <w:sz w:val="20"/>
                <w:szCs w:val="24"/>
                <w:lang w:val="en-US"/>
              </w:rPr>
            </w:pPr>
            <w:r w:rsidRPr="00EA6070">
              <w:rPr>
                <w:rFonts w:ascii="Trebuchet MS" w:eastAsia="Tahoma" w:hAnsi="Trebuchet MS" w:cs="Tahoma"/>
                <w:spacing w:val="1"/>
                <w:w w:val="116"/>
                <w:sz w:val="20"/>
                <w:szCs w:val="24"/>
                <w:lang w:val="en-US"/>
              </w:rPr>
              <w:t>R</w:t>
            </w:r>
            <w:r w:rsidRPr="00EA6070">
              <w:rPr>
                <w:rFonts w:ascii="Trebuchet MS" w:eastAsia="Tahoma" w:hAnsi="Trebuchet MS" w:cs="Tahoma"/>
                <w:spacing w:val="-1"/>
                <w:w w:val="129"/>
                <w:sz w:val="20"/>
                <w:szCs w:val="24"/>
                <w:lang w:val="en-US"/>
              </w:rPr>
              <w:t>I</w:t>
            </w:r>
            <w:r w:rsidRPr="00EA6070">
              <w:rPr>
                <w:rFonts w:ascii="Trebuchet MS" w:eastAsia="Tahoma" w:hAnsi="Trebuchet MS" w:cs="Tahoma"/>
                <w:spacing w:val="-1"/>
                <w:w w:val="113"/>
                <w:sz w:val="20"/>
                <w:szCs w:val="24"/>
                <w:lang w:val="en-US"/>
              </w:rPr>
              <w:t>S</w:t>
            </w:r>
            <w:r w:rsidRPr="00EA6070">
              <w:rPr>
                <w:rFonts w:ascii="Trebuchet MS" w:eastAsia="Tahoma" w:hAnsi="Trebuchet MS" w:cs="Tahoma"/>
                <w:spacing w:val="1"/>
                <w:w w:val="111"/>
                <w:sz w:val="20"/>
                <w:szCs w:val="24"/>
                <w:lang w:val="en-US"/>
              </w:rPr>
              <w:t>C</w:t>
            </w:r>
            <w:r w:rsidRPr="00EA6070">
              <w:rPr>
                <w:rFonts w:ascii="Trebuchet MS" w:eastAsia="Tahoma" w:hAnsi="Trebuchet MS" w:cs="Tahoma"/>
                <w:w w:val="108"/>
                <w:sz w:val="20"/>
                <w:szCs w:val="24"/>
                <w:lang w:val="en-US"/>
              </w:rPr>
              <w:t>O</w:t>
            </w:r>
            <w:r w:rsidRPr="00EA6070">
              <w:rPr>
                <w:rFonts w:ascii="Trebuchet MS" w:eastAsia="Tahoma" w:hAnsi="Trebuchet MS" w:cs="Tahoma"/>
                <w:w w:val="115"/>
                <w:sz w:val="20"/>
                <w:szCs w:val="24"/>
                <w:lang w:val="en-US"/>
              </w:rPr>
              <w:t>N</w:t>
            </w:r>
            <w:r w:rsidRPr="00EA6070">
              <w:rPr>
                <w:rFonts w:ascii="Trebuchet MS" w:eastAsia="Tahoma" w:hAnsi="Trebuchet MS" w:cs="Tahoma"/>
                <w:spacing w:val="-1"/>
                <w:w w:val="104"/>
                <w:sz w:val="20"/>
                <w:szCs w:val="24"/>
                <w:lang w:val="en-US"/>
              </w:rPr>
              <w:t>T</w:t>
            </w:r>
            <w:r w:rsidRPr="00EA6070">
              <w:rPr>
                <w:rFonts w:ascii="Trebuchet MS" w:eastAsia="Tahoma" w:hAnsi="Trebuchet MS" w:cs="Tahoma"/>
                <w:spacing w:val="1"/>
                <w:w w:val="116"/>
                <w:sz w:val="20"/>
                <w:szCs w:val="24"/>
                <w:lang w:val="en-US"/>
              </w:rPr>
              <w:t>R</w:t>
            </w:r>
            <w:r w:rsidRPr="00EA6070">
              <w:rPr>
                <w:rFonts w:ascii="Trebuchet MS" w:eastAsia="Tahoma" w:hAnsi="Trebuchet MS" w:cs="Tahoma"/>
                <w:w w:val="129"/>
                <w:sz w:val="20"/>
                <w:szCs w:val="24"/>
                <w:lang w:val="en-US"/>
              </w:rPr>
              <w:t>I</w:t>
            </w:r>
            <w:r w:rsidRPr="00EA6070">
              <w:rPr>
                <w:rFonts w:ascii="Trebuchet MS" w:eastAsia="Times New Roman" w:hAnsi="Trebuchet MS" w:cs="Times New Roman"/>
                <w:w w:val="129"/>
                <w:sz w:val="20"/>
                <w:szCs w:val="24"/>
                <w:lang w:val="en-US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pacing w:val="1"/>
                <w:w w:val="111"/>
                <w:sz w:val="20"/>
                <w:szCs w:val="24"/>
                <w:lang w:val="en-US"/>
              </w:rPr>
              <w:t>D</w:t>
            </w:r>
            <w:r w:rsidRPr="00EA6070">
              <w:rPr>
                <w:rFonts w:ascii="Trebuchet MS" w:eastAsia="Tahoma" w:hAnsi="Trebuchet MS" w:cs="Tahoma"/>
                <w:spacing w:val="-1"/>
                <w:w w:val="129"/>
                <w:sz w:val="20"/>
                <w:szCs w:val="24"/>
                <w:lang w:val="en-US"/>
              </w:rPr>
              <w:t>I</w:t>
            </w:r>
            <w:r w:rsidRPr="00EA6070">
              <w:rPr>
                <w:rFonts w:ascii="Trebuchet MS" w:eastAsia="Tahoma" w:hAnsi="Trebuchet MS" w:cs="Tahoma"/>
                <w:spacing w:val="-1"/>
                <w:w w:val="114"/>
                <w:sz w:val="20"/>
                <w:szCs w:val="24"/>
                <w:lang w:val="en-US"/>
              </w:rPr>
              <w:t>A</w:t>
            </w:r>
            <w:r w:rsidRPr="00EA6070">
              <w:rPr>
                <w:rFonts w:ascii="Trebuchet MS" w:eastAsia="Tahoma" w:hAnsi="Trebuchet MS" w:cs="Tahoma"/>
                <w:spacing w:val="1"/>
                <w:w w:val="111"/>
                <w:sz w:val="20"/>
                <w:szCs w:val="24"/>
                <w:lang w:val="en-US"/>
              </w:rPr>
              <w:t>G</w:t>
            </w:r>
            <w:r w:rsidRPr="00EA6070">
              <w:rPr>
                <w:rFonts w:ascii="Trebuchet MS" w:eastAsia="Tahoma" w:hAnsi="Trebuchet MS" w:cs="Tahoma"/>
                <w:w w:val="115"/>
                <w:sz w:val="20"/>
                <w:szCs w:val="24"/>
                <w:lang w:val="en-US"/>
              </w:rPr>
              <w:t>N</w:t>
            </w:r>
            <w:r w:rsidRPr="00EA6070">
              <w:rPr>
                <w:rFonts w:ascii="Trebuchet MS" w:eastAsia="Tahoma" w:hAnsi="Trebuchet MS" w:cs="Tahoma"/>
                <w:w w:val="108"/>
                <w:sz w:val="20"/>
                <w:szCs w:val="24"/>
                <w:lang w:val="en-US"/>
              </w:rPr>
              <w:t>O</w:t>
            </w:r>
            <w:r w:rsidRPr="00EA6070">
              <w:rPr>
                <w:rFonts w:ascii="Trebuchet MS" w:eastAsia="Tahoma" w:hAnsi="Trebuchet MS" w:cs="Tahoma"/>
                <w:spacing w:val="-1"/>
                <w:w w:val="113"/>
                <w:sz w:val="20"/>
                <w:szCs w:val="24"/>
                <w:lang w:val="en-US"/>
              </w:rPr>
              <w:t>S</w:t>
            </w:r>
            <w:r w:rsidRPr="00EA6070">
              <w:rPr>
                <w:rFonts w:ascii="Trebuchet MS" w:eastAsia="Tahoma" w:hAnsi="Trebuchet MS" w:cs="Tahoma"/>
                <w:spacing w:val="-1"/>
                <w:w w:val="104"/>
                <w:sz w:val="20"/>
                <w:szCs w:val="24"/>
                <w:lang w:val="en-US"/>
              </w:rPr>
              <w:t>T</w:t>
            </w:r>
            <w:r w:rsidRPr="00EA6070">
              <w:rPr>
                <w:rFonts w:ascii="Trebuchet MS" w:eastAsia="Tahoma" w:hAnsi="Trebuchet MS" w:cs="Tahoma"/>
                <w:spacing w:val="-1"/>
                <w:w w:val="129"/>
                <w:sz w:val="20"/>
                <w:szCs w:val="24"/>
                <w:lang w:val="en-US"/>
              </w:rPr>
              <w:t>I</w:t>
            </w:r>
            <w:r w:rsidRPr="00EA6070">
              <w:rPr>
                <w:rFonts w:ascii="Trebuchet MS" w:eastAsia="Tahoma" w:hAnsi="Trebuchet MS" w:cs="Tahoma"/>
                <w:spacing w:val="1"/>
                <w:w w:val="111"/>
                <w:sz w:val="20"/>
                <w:szCs w:val="24"/>
                <w:lang w:val="en-US"/>
              </w:rPr>
              <w:t>C</w:t>
            </w:r>
            <w:r w:rsidRPr="00EA6070">
              <w:rPr>
                <w:rFonts w:ascii="Trebuchet MS" w:eastAsia="Tahoma" w:hAnsi="Trebuchet MS" w:cs="Tahoma"/>
                <w:w w:val="129"/>
                <w:sz w:val="20"/>
                <w:szCs w:val="24"/>
                <w:lang w:val="en-US"/>
              </w:rPr>
              <w:t>I</w:t>
            </w:r>
            <w:r w:rsidRPr="00EA6070">
              <w:rPr>
                <w:rFonts w:ascii="Trebuchet MS" w:eastAsia="Times New Roman" w:hAnsi="Trebuchet MS" w:cs="Times New Roman"/>
                <w:w w:val="129"/>
                <w:sz w:val="20"/>
                <w:szCs w:val="24"/>
                <w:lang w:val="en-US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w w:val="113"/>
                <w:sz w:val="20"/>
                <w:szCs w:val="24"/>
                <w:lang w:val="en-US"/>
              </w:rPr>
              <w:t>N</w:t>
            </w:r>
            <w:r w:rsidRPr="00EA6070">
              <w:rPr>
                <w:rFonts w:ascii="Trebuchet MS" w:eastAsia="Tahoma" w:hAnsi="Trebuchet MS" w:cs="Tahoma"/>
                <w:spacing w:val="1"/>
                <w:w w:val="113"/>
                <w:sz w:val="20"/>
                <w:szCs w:val="24"/>
                <w:lang w:val="en-US"/>
              </w:rPr>
              <w:t>ECR</w:t>
            </w:r>
            <w:r w:rsidRPr="00EA6070">
              <w:rPr>
                <w:rFonts w:ascii="Trebuchet MS" w:eastAsia="Tahoma" w:hAnsi="Trebuchet MS" w:cs="Tahoma"/>
                <w:w w:val="113"/>
                <w:sz w:val="20"/>
                <w:szCs w:val="24"/>
                <w:lang w:val="en-US"/>
              </w:rPr>
              <w:t>O</w:t>
            </w:r>
            <w:r w:rsidRPr="00EA6070">
              <w:rPr>
                <w:rFonts w:ascii="Trebuchet MS" w:eastAsia="Tahoma" w:hAnsi="Trebuchet MS" w:cs="Tahoma"/>
                <w:spacing w:val="-1"/>
                <w:w w:val="113"/>
                <w:sz w:val="20"/>
                <w:szCs w:val="24"/>
                <w:lang w:val="en-US"/>
              </w:rPr>
              <w:t>S</w:t>
            </w:r>
            <w:r w:rsidRPr="00EA6070">
              <w:rPr>
                <w:rFonts w:ascii="Trebuchet MS" w:eastAsia="Tahoma" w:hAnsi="Trebuchet MS" w:cs="Tahoma"/>
                <w:spacing w:val="1"/>
                <w:w w:val="113"/>
                <w:sz w:val="20"/>
                <w:szCs w:val="24"/>
                <w:lang w:val="en-US"/>
              </w:rPr>
              <w:t>C</w:t>
            </w:r>
            <w:r w:rsidRPr="00EA6070">
              <w:rPr>
                <w:rFonts w:ascii="Trebuchet MS" w:eastAsia="Tahoma" w:hAnsi="Trebuchet MS" w:cs="Tahoma"/>
                <w:w w:val="113"/>
                <w:sz w:val="20"/>
                <w:szCs w:val="24"/>
                <w:lang w:val="en-US"/>
              </w:rPr>
              <w:t>O</w:t>
            </w:r>
            <w:r w:rsidRPr="00EA6070">
              <w:rPr>
                <w:rFonts w:ascii="Trebuchet MS" w:eastAsia="Tahoma" w:hAnsi="Trebuchet MS" w:cs="Tahoma"/>
                <w:spacing w:val="1"/>
                <w:w w:val="113"/>
                <w:sz w:val="20"/>
                <w:szCs w:val="24"/>
                <w:lang w:val="en-US"/>
              </w:rPr>
              <w:t>P</w:t>
            </w:r>
            <w:r w:rsidRPr="00EA6070">
              <w:rPr>
                <w:rFonts w:ascii="Trebuchet MS" w:eastAsia="Tahoma" w:hAnsi="Trebuchet MS" w:cs="Tahoma"/>
                <w:spacing w:val="-1"/>
                <w:w w:val="113"/>
                <w:sz w:val="20"/>
                <w:szCs w:val="24"/>
                <w:lang w:val="en-US"/>
              </w:rPr>
              <w:t>I</w:t>
            </w:r>
            <w:r w:rsidRPr="00EA6070">
              <w:rPr>
                <w:rFonts w:ascii="Trebuchet MS" w:eastAsia="Tahoma" w:hAnsi="Trebuchet MS" w:cs="Tahoma"/>
                <w:spacing w:val="1"/>
                <w:w w:val="113"/>
                <w:sz w:val="20"/>
                <w:szCs w:val="24"/>
                <w:lang w:val="en-US"/>
              </w:rPr>
              <w:t>C</w:t>
            </w:r>
            <w:r w:rsidRPr="00EA6070">
              <w:rPr>
                <w:rFonts w:ascii="Trebuchet MS" w:eastAsia="Tahoma" w:hAnsi="Trebuchet MS" w:cs="Tahoma"/>
                <w:w w:val="113"/>
                <w:sz w:val="20"/>
                <w:szCs w:val="24"/>
                <w:lang w:val="en-US"/>
              </w:rPr>
              <w:t>I</w:t>
            </w:r>
            <w:r w:rsidRPr="00EA6070">
              <w:rPr>
                <w:rFonts w:ascii="Trebuchet MS" w:eastAsia="Times New Roman" w:hAnsi="Trebuchet MS" w:cs="Times New Roman"/>
                <w:spacing w:val="14"/>
                <w:w w:val="113"/>
                <w:sz w:val="20"/>
                <w:szCs w:val="24"/>
                <w:lang w:val="en-US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pacing w:val="-1"/>
                <w:w w:val="114"/>
                <w:sz w:val="20"/>
                <w:szCs w:val="24"/>
                <w:lang w:val="en-US"/>
              </w:rPr>
              <w:t>A</w:t>
            </w:r>
            <w:r w:rsidRPr="00EA6070">
              <w:rPr>
                <w:rFonts w:ascii="Trebuchet MS" w:eastAsia="Tahoma" w:hAnsi="Trebuchet MS" w:cs="Tahoma"/>
                <w:w w:val="115"/>
                <w:sz w:val="20"/>
                <w:szCs w:val="24"/>
                <w:lang w:val="en-US"/>
              </w:rPr>
              <w:t>NN</w:t>
            </w:r>
            <w:r w:rsidRPr="00EA6070">
              <w:rPr>
                <w:rFonts w:ascii="Trebuchet MS" w:eastAsia="Tahoma" w:hAnsi="Trebuchet MS" w:cs="Tahoma"/>
                <w:w w:val="112"/>
                <w:sz w:val="20"/>
                <w:szCs w:val="24"/>
                <w:lang w:val="en-US"/>
              </w:rPr>
              <w:t>U</w:t>
            </w:r>
            <w:r w:rsidRPr="00EA6070">
              <w:rPr>
                <w:rFonts w:ascii="Trebuchet MS" w:eastAsia="Tahoma" w:hAnsi="Trebuchet MS" w:cs="Tahoma"/>
                <w:w w:val="129"/>
                <w:sz w:val="20"/>
                <w:szCs w:val="24"/>
                <w:lang w:val="en-US"/>
              </w:rPr>
              <w:t>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67F03" w14:textId="77777777" w:rsidR="00FF4CC8" w:rsidRPr="00EA6070" w:rsidRDefault="00FF4CC8" w:rsidP="00BF7955">
            <w:pPr>
              <w:widowControl w:val="0"/>
              <w:spacing w:after="0" w:line="288" w:lineRule="exact"/>
              <w:ind w:left="147" w:right="141"/>
              <w:rPr>
                <w:rFonts w:ascii="Trebuchet MS" w:eastAsia="Tahoma" w:hAnsi="Trebuchet MS" w:cs="Tahoma"/>
                <w:sz w:val="20"/>
                <w:szCs w:val="24"/>
              </w:rPr>
            </w:pP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E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se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cu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z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i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o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ne</w:t>
            </w:r>
            <w:r w:rsidRPr="00EA6070">
              <w:rPr>
                <w:rFonts w:ascii="Trebuchet MS" w:eastAsia="Times New Roman" w:hAnsi="Trebuchet MS" w:cs="Times New Roman"/>
                <w:spacing w:val="12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d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e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l</w:t>
            </w:r>
            <w:r w:rsidRPr="00EA6070">
              <w:rPr>
                <w:rFonts w:ascii="Trebuchet MS" w:eastAsia="Times New Roman" w:hAnsi="Trebuchet MS" w:cs="Times New Roman"/>
                <w:spacing w:val="14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ri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s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c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o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n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t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ro</w:t>
            </w:r>
            <w:r w:rsidRPr="00EA6070">
              <w:rPr>
                <w:rFonts w:ascii="Trebuchet MS" w:eastAsia="Times New Roman" w:hAnsi="Trebuchet MS" w:cs="Times New Roman"/>
                <w:spacing w:val="12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e</w:t>
            </w:r>
            <w:r w:rsidRPr="00EA6070">
              <w:rPr>
                <w:rFonts w:ascii="Trebuchet MS" w:eastAsia="Times New Roman" w:hAnsi="Trebuchet MS" w:cs="Times New Roman"/>
                <w:spacing w:val="15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v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a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lu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t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a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z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i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o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ne</w:t>
            </w:r>
            <w:r w:rsidRPr="00EA6070">
              <w:rPr>
                <w:rFonts w:ascii="Trebuchet MS" w:eastAsia="Times New Roman" w:hAnsi="Trebuchet MS" w:cs="Times New Roman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i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s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topa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t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o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l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og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i</w:t>
            </w:r>
            <w:r w:rsidRPr="00EA6070">
              <w:rPr>
                <w:rFonts w:ascii="Trebuchet MS" w:eastAsia="Tahoma" w:hAnsi="Trebuchet MS" w:cs="Tahoma"/>
                <w:spacing w:val="2"/>
                <w:sz w:val="20"/>
                <w:szCs w:val="24"/>
              </w:rPr>
              <w:t>c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a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342D2" w14:textId="77777777" w:rsidR="00FF4CC8" w:rsidRPr="00EA6070" w:rsidRDefault="00FF4CC8" w:rsidP="00EA6070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75CFD" w14:textId="77777777" w:rsidR="00FF4CC8" w:rsidRPr="004C43D5" w:rsidRDefault="000B3222" w:rsidP="004C43D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4"/>
              </w:rPr>
            </w:pPr>
            <w:r w:rsidRPr="004C43D5">
              <w:rPr>
                <w:rFonts w:ascii="Trebuchet MS" w:eastAsia="Tahoma" w:hAnsi="Trebuchet MS" w:cs="Tahoma"/>
                <w:b/>
                <w:sz w:val="20"/>
                <w:szCs w:val="24"/>
              </w:rPr>
              <w:t>30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7228F" w14:textId="77777777" w:rsidR="00FF4CC8" w:rsidRPr="004C43D5" w:rsidRDefault="000B3222" w:rsidP="004C43D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4"/>
              </w:rPr>
            </w:pPr>
            <w:r w:rsidRPr="004C43D5">
              <w:rPr>
                <w:rFonts w:ascii="Trebuchet MS" w:eastAsia="Tahoma" w:hAnsi="Trebuchet MS" w:cs="Tahoma"/>
                <w:b/>
                <w:sz w:val="20"/>
                <w:szCs w:val="24"/>
              </w:rPr>
              <w:t>15</w:t>
            </w:r>
          </w:p>
        </w:tc>
      </w:tr>
      <w:tr w:rsidR="00FF4CC8" w:rsidRPr="00657C60" w14:paraId="5932DF94" w14:textId="77777777" w:rsidTr="00BF7955">
        <w:trPr>
          <w:trHeight w:hRule="exact" w:val="843"/>
        </w:trPr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C0FDDE" w14:textId="77777777" w:rsidR="00FF4CC8" w:rsidRPr="00EA6070" w:rsidRDefault="00FF4CC8" w:rsidP="00E66E5F">
            <w:pPr>
              <w:widowControl w:val="0"/>
              <w:spacing w:after="0" w:line="240" w:lineRule="auto"/>
              <w:ind w:left="285" w:right="136"/>
              <w:rPr>
                <w:rFonts w:ascii="Trebuchet MS" w:eastAsia="Tahoma" w:hAnsi="Trebuchet MS" w:cs="Tahoma"/>
                <w:sz w:val="20"/>
                <w:szCs w:val="24"/>
                <w:lang w:val="en-US"/>
              </w:rPr>
            </w:pPr>
            <w:r w:rsidRPr="00EA6070">
              <w:rPr>
                <w:rFonts w:ascii="Trebuchet MS" w:eastAsia="Tahoma" w:hAnsi="Trebuchet MS" w:cs="Tahoma"/>
                <w:spacing w:val="1"/>
                <w:w w:val="109"/>
                <w:sz w:val="20"/>
                <w:szCs w:val="24"/>
                <w:lang w:val="en-US"/>
              </w:rPr>
              <w:t>E</w:t>
            </w:r>
            <w:r w:rsidRPr="00EA6070">
              <w:rPr>
                <w:rFonts w:ascii="Trebuchet MS" w:eastAsia="Tahoma" w:hAnsi="Trebuchet MS" w:cs="Tahoma"/>
                <w:spacing w:val="-1"/>
                <w:w w:val="113"/>
                <w:sz w:val="20"/>
                <w:szCs w:val="24"/>
                <w:lang w:val="en-US"/>
              </w:rPr>
              <w:t>S</w:t>
            </w:r>
            <w:r w:rsidRPr="00EA6070">
              <w:rPr>
                <w:rFonts w:ascii="Trebuchet MS" w:eastAsia="Tahoma" w:hAnsi="Trebuchet MS" w:cs="Tahoma"/>
                <w:spacing w:val="-1"/>
                <w:w w:val="114"/>
                <w:sz w:val="20"/>
                <w:szCs w:val="24"/>
                <w:lang w:val="en-US"/>
              </w:rPr>
              <w:t>A</w:t>
            </w:r>
            <w:r w:rsidRPr="00EA6070">
              <w:rPr>
                <w:rFonts w:ascii="Trebuchet MS" w:eastAsia="Tahoma" w:hAnsi="Trebuchet MS" w:cs="Tahoma"/>
                <w:spacing w:val="-1"/>
                <w:w w:val="115"/>
                <w:sz w:val="20"/>
                <w:szCs w:val="24"/>
                <w:lang w:val="en-US"/>
              </w:rPr>
              <w:t>M</w:t>
            </w:r>
            <w:r w:rsidRPr="00EA6070">
              <w:rPr>
                <w:rFonts w:ascii="Trebuchet MS" w:eastAsia="Tahoma" w:hAnsi="Trebuchet MS" w:cs="Tahoma"/>
                <w:w w:val="129"/>
                <w:sz w:val="20"/>
                <w:szCs w:val="24"/>
                <w:lang w:val="en-US"/>
              </w:rPr>
              <w:t>I</w:t>
            </w:r>
            <w:r w:rsidRPr="00EA6070">
              <w:rPr>
                <w:rFonts w:ascii="Trebuchet MS" w:eastAsia="Times New Roman" w:hAnsi="Trebuchet MS" w:cs="Times New Roman"/>
                <w:w w:val="129"/>
                <w:sz w:val="20"/>
                <w:szCs w:val="24"/>
                <w:lang w:val="en-US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pacing w:val="-1"/>
                <w:w w:val="129"/>
                <w:sz w:val="20"/>
                <w:szCs w:val="24"/>
                <w:lang w:val="en-US"/>
              </w:rPr>
              <w:t>I</w:t>
            </w:r>
            <w:r w:rsidRPr="00EA6070">
              <w:rPr>
                <w:rFonts w:ascii="Trebuchet MS" w:eastAsia="Tahoma" w:hAnsi="Trebuchet MS" w:cs="Tahoma"/>
                <w:spacing w:val="-1"/>
                <w:w w:val="113"/>
                <w:sz w:val="20"/>
                <w:szCs w:val="24"/>
                <w:lang w:val="en-US"/>
              </w:rPr>
              <w:t>S</w:t>
            </w:r>
            <w:r w:rsidRPr="00EA6070">
              <w:rPr>
                <w:rFonts w:ascii="Trebuchet MS" w:eastAsia="Tahoma" w:hAnsi="Trebuchet MS" w:cs="Tahoma"/>
                <w:spacing w:val="-1"/>
                <w:w w:val="104"/>
                <w:sz w:val="20"/>
                <w:szCs w:val="24"/>
                <w:lang w:val="en-US"/>
              </w:rPr>
              <w:t>T</w:t>
            </w:r>
            <w:r w:rsidRPr="00EA6070">
              <w:rPr>
                <w:rFonts w:ascii="Trebuchet MS" w:eastAsia="Tahoma" w:hAnsi="Trebuchet MS" w:cs="Tahoma"/>
                <w:w w:val="108"/>
                <w:sz w:val="20"/>
                <w:szCs w:val="24"/>
                <w:lang w:val="en-US"/>
              </w:rPr>
              <w:t>O</w:t>
            </w:r>
            <w:r w:rsidRPr="00EA6070">
              <w:rPr>
                <w:rFonts w:ascii="Trebuchet MS" w:eastAsia="Tahoma" w:hAnsi="Trebuchet MS" w:cs="Tahoma"/>
                <w:w w:val="119"/>
                <w:sz w:val="20"/>
                <w:szCs w:val="24"/>
                <w:lang w:val="en-US"/>
              </w:rPr>
              <w:t>P</w:t>
            </w:r>
            <w:r w:rsidRPr="00EA6070">
              <w:rPr>
                <w:rFonts w:ascii="Trebuchet MS" w:eastAsia="Tahoma" w:hAnsi="Trebuchet MS" w:cs="Tahoma"/>
                <w:spacing w:val="-1"/>
                <w:w w:val="114"/>
                <w:sz w:val="20"/>
                <w:szCs w:val="24"/>
                <w:lang w:val="en-US"/>
              </w:rPr>
              <w:t>A</w:t>
            </w:r>
            <w:r w:rsidRPr="00EA6070">
              <w:rPr>
                <w:rFonts w:ascii="Trebuchet MS" w:eastAsia="Tahoma" w:hAnsi="Trebuchet MS" w:cs="Tahoma"/>
                <w:spacing w:val="-1"/>
                <w:w w:val="104"/>
                <w:sz w:val="20"/>
                <w:szCs w:val="24"/>
                <w:lang w:val="en-US"/>
              </w:rPr>
              <w:t>T</w:t>
            </w:r>
            <w:r w:rsidRPr="00EA6070">
              <w:rPr>
                <w:rFonts w:ascii="Trebuchet MS" w:eastAsia="Tahoma" w:hAnsi="Trebuchet MS" w:cs="Tahoma"/>
                <w:spacing w:val="2"/>
                <w:w w:val="108"/>
                <w:sz w:val="20"/>
                <w:szCs w:val="24"/>
                <w:lang w:val="en-US"/>
              </w:rPr>
              <w:t>O</w:t>
            </w:r>
            <w:r w:rsidRPr="00EA6070">
              <w:rPr>
                <w:rFonts w:ascii="Trebuchet MS" w:eastAsia="Tahoma" w:hAnsi="Trebuchet MS" w:cs="Tahoma"/>
                <w:spacing w:val="-1"/>
                <w:w w:val="114"/>
                <w:sz w:val="20"/>
                <w:szCs w:val="24"/>
                <w:lang w:val="en-US"/>
              </w:rPr>
              <w:t>L</w:t>
            </w:r>
            <w:r w:rsidRPr="00EA6070">
              <w:rPr>
                <w:rFonts w:ascii="Trebuchet MS" w:eastAsia="Tahoma" w:hAnsi="Trebuchet MS" w:cs="Tahoma"/>
                <w:w w:val="108"/>
                <w:sz w:val="20"/>
                <w:szCs w:val="24"/>
                <w:lang w:val="en-US"/>
              </w:rPr>
              <w:t>O</w:t>
            </w:r>
            <w:r w:rsidRPr="00EA6070">
              <w:rPr>
                <w:rFonts w:ascii="Trebuchet MS" w:eastAsia="Tahoma" w:hAnsi="Trebuchet MS" w:cs="Tahoma"/>
                <w:spacing w:val="1"/>
                <w:w w:val="111"/>
                <w:sz w:val="20"/>
                <w:szCs w:val="24"/>
                <w:lang w:val="en-US"/>
              </w:rPr>
              <w:t>G</w:t>
            </w:r>
            <w:r w:rsidRPr="00EA6070">
              <w:rPr>
                <w:rFonts w:ascii="Trebuchet MS" w:eastAsia="Tahoma" w:hAnsi="Trebuchet MS" w:cs="Tahoma"/>
                <w:spacing w:val="-1"/>
                <w:w w:val="129"/>
                <w:sz w:val="20"/>
                <w:szCs w:val="24"/>
                <w:lang w:val="en-US"/>
              </w:rPr>
              <w:t>I</w:t>
            </w:r>
            <w:r w:rsidRPr="00EA6070">
              <w:rPr>
                <w:rFonts w:ascii="Trebuchet MS" w:eastAsia="Tahoma" w:hAnsi="Trebuchet MS" w:cs="Tahoma"/>
                <w:spacing w:val="1"/>
                <w:w w:val="111"/>
                <w:sz w:val="20"/>
                <w:szCs w:val="24"/>
                <w:lang w:val="en-US"/>
              </w:rPr>
              <w:t>C</w:t>
            </w:r>
            <w:r w:rsidRPr="00EA6070">
              <w:rPr>
                <w:rFonts w:ascii="Trebuchet MS" w:eastAsia="Tahoma" w:hAnsi="Trebuchet MS" w:cs="Tahoma"/>
                <w:w w:val="129"/>
                <w:sz w:val="20"/>
                <w:szCs w:val="24"/>
                <w:lang w:val="en-US"/>
              </w:rPr>
              <w:t>I</w:t>
            </w:r>
            <w:r w:rsidRPr="00EA6070">
              <w:rPr>
                <w:rFonts w:ascii="Trebuchet MS" w:eastAsia="Times New Roman" w:hAnsi="Trebuchet MS" w:cs="Times New Roman"/>
                <w:w w:val="129"/>
                <w:sz w:val="20"/>
                <w:szCs w:val="24"/>
                <w:lang w:val="en-US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pacing w:val="-1"/>
                <w:w w:val="114"/>
                <w:sz w:val="20"/>
                <w:szCs w:val="24"/>
                <w:lang w:val="en-US"/>
              </w:rPr>
              <w:t>A</w:t>
            </w:r>
            <w:r w:rsidRPr="00EA6070">
              <w:rPr>
                <w:rFonts w:ascii="Trebuchet MS" w:eastAsia="Tahoma" w:hAnsi="Trebuchet MS" w:cs="Tahoma"/>
                <w:w w:val="115"/>
                <w:sz w:val="20"/>
                <w:szCs w:val="24"/>
                <w:lang w:val="en-US"/>
              </w:rPr>
              <w:t>NN</w:t>
            </w:r>
            <w:r w:rsidRPr="00EA6070">
              <w:rPr>
                <w:rFonts w:ascii="Trebuchet MS" w:eastAsia="Tahoma" w:hAnsi="Trebuchet MS" w:cs="Tahoma"/>
                <w:w w:val="112"/>
                <w:sz w:val="20"/>
                <w:szCs w:val="24"/>
                <w:lang w:val="en-US"/>
              </w:rPr>
              <w:t>U</w:t>
            </w:r>
            <w:r w:rsidRPr="00EA6070">
              <w:rPr>
                <w:rFonts w:ascii="Trebuchet MS" w:eastAsia="Tahoma" w:hAnsi="Trebuchet MS" w:cs="Tahoma"/>
                <w:w w:val="129"/>
                <w:sz w:val="20"/>
                <w:szCs w:val="24"/>
                <w:lang w:val="en-US"/>
              </w:rPr>
              <w:t>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806A9" w14:textId="77777777" w:rsidR="00FF4CC8" w:rsidRPr="00EA6070" w:rsidRDefault="00FF4CC8" w:rsidP="00BF7955">
            <w:pPr>
              <w:widowControl w:val="0"/>
              <w:spacing w:after="0" w:line="240" w:lineRule="auto"/>
              <w:ind w:left="147" w:right="141"/>
              <w:rPr>
                <w:rFonts w:ascii="Trebuchet MS" w:eastAsia="Tahoma" w:hAnsi="Trebuchet MS" w:cs="Tahoma"/>
                <w:sz w:val="20"/>
                <w:szCs w:val="24"/>
              </w:rPr>
            </w:pP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E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s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a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me</w:t>
            </w:r>
            <w:r w:rsidRPr="00EA6070">
              <w:rPr>
                <w:rFonts w:ascii="Trebuchet MS" w:eastAsia="Times New Roman" w:hAnsi="Trebuchet MS" w:cs="Times New Roman"/>
                <w:spacing w:val="15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m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a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cr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o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s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c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op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i</w:t>
            </w:r>
            <w:r w:rsidRPr="00EA6070">
              <w:rPr>
                <w:rFonts w:ascii="Trebuchet MS" w:eastAsia="Tahoma" w:hAnsi="Trebuchet MS" w:cs="Tahoma"/>
                <w:spacing w:val="2"/>
                <w:sz w:val="20"/>
                <w:szCs w:val="24"/>
              </w:rPr>
              <w:t>c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o</w:t>
            </w:r>
            <w:r w:rsidRPr="00EA6070">
              <w:rPr>
                <w:rFonts w:ascii="Trebuchet MS" w:eastAsia="Times New Roman" w:hAnsi="Trebuchet MS" w:cs="Times New Roman"/>
                <w:spacing w:val="13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pacing w:val="2"/>
                <w:sz w:val="20"/>
                <w:szCs w:val="24"/>
              </w:rPr>
              <w:t>d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i</w:t>
            </w:r>
            <w:r w:rsidRPr="00EA6070">
              <w:rPr>
                <w:rFonts w:ascii="Trebuchet MS" w:eastAsia="Times New Roman" w:hAnsi="Trebuchet MS" w:cs="Times New Roman"/>
                <w:spacing w:val="14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p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e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zz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i</w:t>
            </w:r>
            <w:r w:rsidRPr="00EA6070">
              <w:rPr>
                <w:rFonts w:ascii="Trebuchet MS" w:eastAsia="Times New Roman" w:hAnsi="Trebuchet MS" w:cs="Times New Roman"/>
                <w:spacing w:val="14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chirur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g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ici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47981" w14:textId="77777777" w:rsidR="00FF4CC8" w:rsidRPr="00EA6070" w:rsidRDefault="00FF4CC8" w:rsidP="00EA6070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62A4C" w14:textId="77777777" w:rsidR="00FF4CC8" w:rsidRPr="004C43D5" w:rsidRDefault="000B3222" w:rsidP="004C43D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4"/>
              </w:rPr>
            </w:pPr>
            <w:r w:rsidRPr="004C43D5">
              <w:rPr>
                <w:rFonts w:ascii="Trebuchet MS" w:eastAsia="Tahoma" w:hAnsi="Trebuchet MS" w:cs="Tahoma"/>
                <w:b/>
                <w:sz w:val="20"/>
                <w:szCs w:val="24"/>
              </w:rPr>
              <w:t>900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176AF" w14:textId="77777777" w:rsidR="00FF4CC8" w:rsidRPr="004C43D5" w:rsidRDefault="000B3222" w:rsidP="004C43D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4"/>
              </w:rPr>
            </w:pPr>
            <w:r w:rsidRPr="004C43D5">
              <w:rPr>
                <w:rFonts w:ascii="Trebuchet MS" w:eastAsia="Tahoma" w:hAnsi="Trebuchet MS" w:cs="Tahoma"/>
                <w:b/>
                <w:sz w:val="20"/>
                <w:szCs w:val="24"/>
              </w:rPr>
              <w:t>450</w:t>
            </w:r>
          </w:p>
        </w:tc>
      </w:tr>
      <w:tr w:rsidR="00FF4CC8" w:rsidRPr="00657C60" w14:paraId="3CBA16D6" w14:textId="77777777" w:rsidTr="00E66E5F">
        <w:trPr>
          <w:trHeight w:hRule="exact" w:val="2728"/>
        </w:trPr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B81FF6" w14:textId="77777777" w:rsidR="00FF4CC8" w:rsidRPr="00EA6070" w:rsidRDefault="00FF4CC8" w:rsidP="00E66E5F">
            <w:pPr>
              <w:widowControl w:val="0"/>
              <w:spacing w:after="200" w:line="276" w:lineRule="auto"/>
              <w:ind w:left="285" w:right="136"/>
              <w:rPr>
                <w:rFonts w:ascii="Trebuchet MS" w:eastAsia="Calibri" w:hAnsi="Trebuchet MS" w:cs="Times New Roman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EE920" w14:textId="77777777" w:rsidR="00FF4CC8" w:rsidRPr="00EA6070" w:rsidRDefault="00FF4CC8" w:rsidP="00BF7955">
            <w:pPr>
              <w:widowControl w:val="0"/>
              <w:spacing w:after="0" w:line="239" w:lineRule="auto"/>
              <w:ind w:left="147" w:right="141"/>
              <w:rPr>
                <w:rFonts w:ascii="Trebuchet MS" w:eastAsia="Tahoma" w:hAnsi="Trebuchet MS" w:cs="Tahoma"/>
                <w:sz w:val="20"/>
                <w:szCs w:val="24"/>
              </w:rPr>
            </w:pP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Di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ag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n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o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s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i</w:t>
            </w:r>
            <w:r w:rsidRPr="00EA6070">
              <w:rPr>
                <w:rFonts w:ascii="Trebuchet MS" w:eastAsia="Times New Roman" w:hAnsi="Trebuchet MS" w:cs="Times New Roman"/>
                <w:spacing w:val="13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i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s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top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a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to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l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og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ic</w:t>
            </w:r>
            <w:r w:rsidRPr="00EA6070">
              <w:rPr>
                <w:rFonts w:ascii="Trebuchet MS" w:eastAsia="Tahoma" w:hAnsi="Trebuchet MS" w:cs="Tahoma"/>
                <w:spacing w:val="3"/>
                <w:sz w:val="20"/>
                <w:szCs w:val="24"/>
              </w:rPr>
              <w:t>h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e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,</w:t>
            </w:r>
            <w:r w:rsidRPr="00EA6070">
              <w:rPr>
                <w:rFonts w:ascii="Trebuchet MS" w:eastAsia="Times New Roman" w:hAnsi="Trebuchet MS" w:cs="Times New Roman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e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v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e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n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t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u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a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lm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e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n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t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e</w:t>
            </w:r>
            <w:r w:rsidRPr="00EA6070">
              <w:rPr>
                <w:rFonts w:ascii="Trebuchet MS" w:eastAsia="Times New Roman" w:hAnsi="Trebuchet MS" w:cs="Times New Roman"/>
                <w:spacing w:val="10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c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o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rr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e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dat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e</w:t>
            </w:r>
            <w:r w:rsidRPr="00EA6070">
              <w:rPr>
                <w:rFonts w:ascii="Trebuchet MS" w:eastAsia="Times New Roman" w:hAnsi="Trebuchet MS" w:cs="Times New Roman"/>
                <w:spacing w:val="15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d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i</w:t>
            </w:r>
            <w:r w:rsidRPr="00EA6070">
              <w:rPr>
                <w:rFonts w:ascii="Trebuchet MS" w:eastAsia="Times New Roman" w:hAnsi="Trebuchet MS" w:cs="Times New Roman"/>
                <w:spacing w:val="14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in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dag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ini</w:t>
            </w:r>
            <w:r w:rsidRPr="00EA6070">
              <w:rPr>
                <w:rFonts w:ascii="Trebuchet MS" w:eastAsia="Times New Roman" w:hAnsi="Trebuchet MS" w:cs="Times New Roman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i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s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to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chimich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e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,</w:t>
            </w:r>
            <w:r w:rsidRPr="00EA6070">
              <w:rPr>
                <w:rFonts w:ascii="Trebuchet MS" w:eastAsia="Times New Roman" w:hAnsi="Trebuchet MS" w:cs="Times New Roman"/>
                <w:spacing w:val="9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immun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o</w:t>
            </w:r>
            <w:r w:rsidRPr="00EA6070">
              <w:rPr>
                <w:rFonts w:ascii="Trebuchet MS" w:eastAsia="Tahoma" w:hAnsi="Trebuchet MS" w:cs="Tahoma"/>
                <w:spacing w:val="-2"/>
                <w:sz w:val="20"/>
                <w:szCs w:val="24"/>
              </w:rPr>
              <w:t>i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s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to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chimich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e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,</w:t>
            </w:r>
            <w:r w:rsidRPr="00EA6070">
              <w:rPr>
                <w:rFonts w:ascii="Trebuchet MS" w:eastAsia="Times New Roman" w:hAnsi="Trebuchet MS" w:cs="Times New Roman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ul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t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r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a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s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t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ru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tt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u</w:t>
            </w:r>
            <w:r w:rsidRPr="00EA6070">
              <w:rPr>
                <w:rFonts w:ascii="Trebuchet MS" w:eastAsia="Tahoma" w:hAnsi="Trebuchet MS" w:cs="Tahoma"/>
                <w:spacing w:val="2"/>
                <w:sz w:val="20"/>
                <w:szCs w:val="24"/>
              </w:rPr>
              <w:t>r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a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li,</w:t>
            </w:r>
            <w:r w:rsidRPr="00EA6070">
              <w:rPr>
                <w:rFonts w:ascii="Trebuchet MS" w:eastAsia="Times New Roman" w:hAnsi="Trebuchet MS" w:cs="Times New Roman"/>
                <w:spacing w:val="8"/>
                <w:sz w:val="20"/>
                <w:szCs w:val="24"/>
              </w:rPr>
              <w:t xml:space="preserve"> </w:t>
            </w:r>
            <w:proofErr w:type="spellStart"/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m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o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rf</w:t>
            </w:r>
            <w:r w:rsidRPr="00EA6070">
              <w:rPr>
                <w:rFonts w:ascii="Trebuchet MS" w:eastAsia="Tahoma" w:hAnsi="Trebuchet MS" w:cs="Tahoma"/>
                <w:spacing w:val="2"/>
                <w:sz w:val="20"/>
                <w:szCs w:val="24"/>
              </w:rPr>
              <w:t>o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m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e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t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riche</w:t>
            </w:r>
            <w:proofErr w:type="spellEnd"/>
            <w:r w:rsidRPr="00EA6070">
              <w:rPr>
                <w:rFonts w:ascii="Trebuchet MS" w:eastAsia="Times New Roman" w:hAnsi="Trebuchet MS" w:cs="Times New Roman"/>
                <w:spacing w:val="13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e</w:t>
            </w:r>
            <w:r w:rsidRPr="00EA6070">
              <w:rPr>
                <w:rFonts w:ascii="Trebuchet MS" w:eastAsia="Times New Roman" w:hAnsi="Trebuchet MS" w:cs="Times New Roman"/>
                <w:spacing w:val="15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d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i</w:t>
            </w:r>
            <w:r w:rsidRPr="00EA6070">
              <w:rPr>
                <w:rFonts w:ascii="Trebuchet MS" w:eastAsia="Times New Roman" w:hAnsi="Trebuchet MS" w:cs="Times New Roman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b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i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o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l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og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ia</w:t>
            </w:r>
            <w:r w:rsidRPr="00EA6070">
              <w:rPr>
                <w:rFonts w:ascii="Trebuchet MS" w:eastAsia="Times New Roman" w:hAnsi="Trebuchet MS" w:cs="Times New Roman"/>
                <w:spacing w:val="11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pacing w:val="2"/>
                <w:sz w:val="20"/>
                <w:szCs w:val="24"/>
              </w:rPr>
              <w:t>m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o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l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e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c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o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l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a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re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2326A" w14:textId="77777777" w:rsidR="00FF4CC8" w:rsidRPr="00EA6070" w:rsidRDefault="00FF4CC8" w:rsidP="00EA6070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4D26B" w14:textId="77777777" w:rsidR="00FF4CC8" w:rsidRPr="004C43D5" w:rsidRDefault="000B3222" w:rsidP="004C43D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4"/>
              </w:rPr>
            </w:pPr>
            <w:r w:rsidRPr="004C43D5">
              <w:rPr>
                <w:rFonts w:ascii="Trebuchet MS" w:eastAsia="Tahoma" w:hAnsi="Trebuchet MS" w:cs="Tahoma"/>
                <w:b/>
                <w:sz w:val="20"/>
                <w:szCs w:val="24"/>
              </w:rPr>
              <w:t>6.500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91868" w14:textId="77777777" w:rsidR="00FF4CC8" w:rsidRPr="004C43D5" w:rsidRDefault="000B3222" w:rsidP="004C43D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4"/>
              </w:rPr>
            </w:pPr>
            <w:r w:rsidRPr="004C43D5">
              <w:rPr>
                <w:rFonts w:ascii="Trebuchet MS" w:eastAsia="Tahoma" w:hAnsi="Trebuchet MS" w:cs="Tahoma"/>
                <w:b/>
                <w:sz w:val="20"/>
                <w:szCs w:val="24"/>
              </w:rPr>
              <w:t>3.500</w:t>
            </w:r>
          </w:p>
        </w:tc>
      </w:tr>
      <w:tr w:rsidR="00FF4CC8" w:rsidRPr="00657C60" w14:paraId="71A4F452" w14:textId="77777777" w:rsidTr="00E66E5F">
        <w:trPr>
          <w:trHeight w:hRule="exact" w:val="1279"/>
        </w:trPr>
        <w:tc>
          <w:tcPr>
            <w:tcW w:w="3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AED67" w14:textId="77777777" w:rsidR="00FF4CC8" w:rsidRPr="00EA6070" w:rsidRDefault="00FF4CC8" w:rsidP="00E66E5F">
            <w:pPr>
              <w:widowControl w:val="0"/>
              <w:spacing w:after="200" w:line="276" w:lineRule="auto"/>
              <w:ind w:left="285" w:right="136"/>
              <w:rPr>
                <w:rFonts w:ascii="Trebuchet MS" w:eastAsia="Calibri" w:hAnsi="Trebuchet MS" w:cs="Times New Roman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26435" w14:textId="77777777" w:rsidR="00FF4CC8" w:rsidRPr="00EA6070" w:rsidRDefault="00FF4CC8" w:rsidP="00BF7955">
            <w:pPr>
              <w:widowControl w:val="0"/>
              <w:spacing w:after="0" w:line="288" w:lineRule="exact"/>
              <w:ind w:left="147" w:right="141"/>
              <w:rPr>
                <w:rFonts w:ascii="Trebuchet MS" w:eastAsia="Tahoma" w:hAnsi="Trebuchet MS" w:cs="Tahoma"/>
                <w:sz w:val="20"/>
                <w:szCs w:val="24"/>
              </w:rPr>
            </w:pP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Di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ag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n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o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s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i</w:t>
            </w:r>
            <w:r w:rsidRPr="00EA6070">
              <w:rPr>
                <w:rFonts w:ascii="Trebuchet MS" w:eastAsia="Times New Roman" w:hAnsi="Trebuchet MS" w:cs="Times New Roman"/>
                <w:spacing w:val="13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i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s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to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l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og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iche</w:t>
            </w:r>
            <w:r w:rsidRPr="00EA6070">
              <w:rPr>
                <w:rFonts w:ascii="Trebuchet MS" w:eastAsia="Times New Roman" w:hAnsi="Trebuchet MS" w:cs="Times New Roman"/>
                <w:spacing w:val="12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es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t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e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m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po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r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a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n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e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e</w:t>
            </w:r>
            <w:r w:rsidRPr="00EA6070">
              <w:rPr>
                <w:rFonts w:ascii="Trebuchet MS" w:eastAsia="Times New Roman" w:hAnsi="Trebuchet MS" w:cs="Times New Roman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in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t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r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a-</w:t>
            </w:r>
            <w:r w:rsidRPr="00EA6070">
              <w:rPr>
                <w:rFonts w:ascii="Trebuchet MS" w:eastAsia="Tahoma" w:hAnsi="Trebuchet MS" w:cs="Tahoma"/>
                <w:spacing w:val="2"/>
                <w:sz w:val="20"/>
                <w:szCs w:val="24"/>
              </w:rPr>
              <w:t>o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p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e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r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ato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rie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B0C4A" w14:textId="77777777" w:rsidR="00FF4CC8" w:rsidRPr="00EA6070" w:rsidRDefault="00FF4CC8" w:rsidP="00EA6070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32DD9" w14:textId="77777777" w:rsidR="00FF4CC8" w:rsidRPr="004C43D5" w:rsidRDefault="000B3222" w:rsidP="004C43D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4"/>
              </w:rPr>
            </w:pPr>
            <w:r w:rsidRPr="004C43D5">
              <w:rPr>
                <w:rFonts w:ascii="Trebuchet MS" w:eastAsia="Tahoma" w:hAnsi="Trebuchet MS" w:cs="Tahoma"/>
                <w:b/>
                <w:sz w:val="20"/>
                <w:szCs w:val="24"/>
              </w:rPr>
              <w:t>200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2DC29" w14:textId="77777777" w:rsidR="00FF4CC8" w:rsidRPr="004C43D5" w:rsidRDefault="000B3222" w:rsidP="004C43D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4"/>
              </w:rPr>
            </w:pPr>
            <w:r w:rsidRPr="004C43D5">
              <w:rPr>
                <w:rFonts w:ascii="Trebuchet MS" w:eastAsia="Tahoma" w:hAnsi="Trebuchet MS" w:cs="Tahoma"/>
                <w:b/>
                <w:sz w:val="20"/>
                <w:szCs w:val="24"/>
              </w:rPr>
              <w:t>150</w:t>
            </w:r>
          </w:p>
        </w:tc>
      </w:tr>
      <w:tr w:rsidR="00FF4CC8" w:rsidRPr="00657C60" w14:paraId="1EF4771E" w14:textId="77777777" w:rsidTr="00E66E5F">
        <w:trPr>
          <w:trHeight w:hRule="exact" w:val="1411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DEF6A" w14:textId="77777777" w:rsidR="00FF4CC8" w:rsidRPr="00EA6070" w:rsidRDefault="00FF4CC8" w:rsidP="00E66E5F">
            <w:pPr>
              <w:widowControl w:val="0"/>
              <w:spacing w:before="8" w:after="0" w:line="288" w:lineRule="exact"/>
              <w:ind w:left="285" w:right="136"/>
              <w:rPr>
                <w:rFonts w:ascii="Trebuchet MS" w:eastAsia="Tahoma" w:hAnsi="Trebuchet MS" w:cs="Tahoma"/>
                <w:sz w:val="20"/>
                <w:szCs w:val="24"/>
                <w:lang w:val="en-US"/>
              </w:rPr>
            </w:pPr>
            <w:r w:rsidRPr="00EA6070">
              <w:rPr>
                <w:rFonts w:ascii="Trebuchet MS" w:eastAsia="Tahoma" w:hAnsi="Trebuchet MS" w:cs="Tahoma"/>
                <w:spacing w:val="1"/>
                <w:w w:val="109"/>
                <w:sz w:val="20"/>
                <w:szCs w:val="24"/>
                <w:lang w:val="en-US"/>
              </w:rPr>
              <w:t>E</w:t>
            </w:r>
            <w:r w:rsidRPr="00EA6070">
              <w:rPr>
                <w:rFonts w:ascii="Trebuchet MS" w:eastAsia="Tahoma" w:hAnsi="Trebuchet MS" w:cs="Tahoma"/>
                <w:spacing w:val="-1"/>
                <w:w w:val="113"/>
                <w:sz w:val="20"/>
                <w:szCs w:val="24"/>
                <w:lang w:val="en-US"/>
              </w:rPr>
              <w:t>S</w:t>
            </w:r>
            <w:r w:rsidRPr="00EA6070">
              <w:rPr>
                <w:rFonts w:ascii="Trebuchet MS" w:eastAsia="Tahoma" w:hAnsi="Trebuchet MS" w:cs="Tahoma"/>
                <w:spacing w:val="-1"/>
                <w:w w:val="114"/>
                <w:sz w:val="20"/>
                <w:szCs w:val="24"/>
                <w:lang w:val="en-US"/>
              </w:rPr>
              <w:t>A</w:t>
            </w:r>
            <w:r w:rsidRPr="00EA6070">
              <w:rPr>
                <w:rFonts w:ascii="Trebuchet MS" w:eastAsia="Tahoma" w:hAnsi="Trebuchet MS" w:cs="Tahoma"/>
                <w:spacing w:val="-1"/>
                <w:w w:val="115"/>
                <w:sz w:val="20"/>
                <w:szCs w:val="24"/>
                <w:lang w:val="en-US"/>
              </w:rPr>
              <w:t>M</w:t>
            </w:r>
            <w:r w:rsidRPr="00EA6070">
              <w:rPr>
                <w:rFonts w:ascii="Trebuchet MS" w:eastAsia="Tahoma" w:hAnsi="Trebuchet MS" w:cs="Tahoma"/>
                <w:w w:val="129"/>
                <w:sz w:val="20"/>
                <w:szCs w:val="24"/>
                <w:lang w:val="en-US"/>
              </w:rPr>
              <w:t>I</w:t>
            </w:r>
            <w:r w:rsidRPr="00EA6070">
              <w:rPr>
                <w:rFonts w:ascii="Trebuchet MS" w:eastAsia="Times New Roman" w:hAnsi="Trebuchet MS" w:cs="Times New Roman"/>
                <w:w w:val="129"/>
                <w:sz w:val="20"/>
                <w:szCs w:val="24"/>
                <w:lang w:val="en-US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pacing w:val="1"/>
                <w:w w:val="111"/>
                <w:sz w:val="20"/>
                <w:szCs w:val="24"/>
                <w:lang w:val="en-US"/>
              </w:rPr>
              <w:t>C</w:t>
            </w:r>
            <w:r w:rsidRPr="00EA6070">
              <w:rPr>
                <w:rFonts w:ascii="Trebuchet MS" w:eastAsia="Tahoma" w:hAnsi="Trebuchet MS" w:cs="Tahoma"/>
                <w:spacing w:val="-1"/>
                <w:w w:val="129"/>
                <w:sz w:val="20"/>
                <w:szCs w:val="24"/>
                <w:lang w:val="en-US"/>
              </w:rPr>
              <w:t>I</w:t>
            </w:r>
            <w:r w:rsidRPr="00EA6070">
              <w:rPr>
                <w:rFonts w:ascii="Trebuchet MS" w:eastAsia="Tahoma" w:hAnsi="Trebuchet MS" w:cs="Tahoma"/>
                <w:spacing w:val="-1"/>
                <w:w w:val="104"/>
                <w:sz w:val="20"/>
                <w:szCs w:val="24"/>
                <w:lang w:val="en-US"/>
              </w:rPr>
              <w:t>T</w:t>
            </w:r>
            <w:r w:rsidRPr="00EA6070">
              <w:rPr>
                <w:rFonts w:ascii="Trebuchet MS" w:eastAsia="Tahoma" w:hAnsi="Trebuchet MS" w:cs="Tahoma"/>
                <w:w w:val="108"/>
                <w:sz w:val="20"/>
                <w:szCs w:val="24"/>
                <w:lang w:val="en-US"/>
              </w:rPr>
              <w:t>O</w:t>
            </w:r>
            <w:r w:rsidRPr="00EA6070">
              <w:rPr>
                <w:rFonts w:ascii="Trebuchet MS" w:eastAsia="Tahoma" w:hAnsi="Trebuchet MS" w:cs="Tahoma"/>
                <w:w w:val="119"/>
                <w:sz w:val="20"/>
                <w:szCs w:val="24"/>
                <w:lang w:val="en-US"/>
              </w:rPr>
              <w:t>P</w:t>
            </w:r>
            <w:r w:rsidRPr="00EA6070">
              <w:rPr>
                <w:rFonts w:ascii="Trebuchet MS" w:eastAsia="Tahoma" w:hAnsi="Trebuchet MS" w:cs="Tahoma"/>
                <w:spacing w:val="-1"/>
                <w:w w:val="114"/>
                <w:sz w:val="20"/>
                <w:szCs w:val="24"/>
                <w:lang w:val="en-US"/>
              </w:rPr>
              <w:t>A</w:t>
            </w:r>
            <w:r w:rsidRPr="00EA6070">
              <w:rPr>
                <w:rFonts w:ascii="Trebuchet MS" w:eastAsia="Tahoma" w:hAnsi="Trebuchet MS" w:cs="Tahoma"/>
                <w:spacing w:val="-1"/>
                <w:w w:val="104"/>
                <w:sz w:val="20"/>
                <w:szCs w:val="24"/>
                <w:lang w:val="en-US"/>
              </w:rPr>
              <w:t>T</w:t>
            </w:r>
            <w:r w:rsidRPr="00EA6070">
              <w:rPr>
                <w:rFonts w:ascii="Trebuchet MS" w:eastAsia="Tahoma" w:hAnsi="Trebuchet MS" w:cs="Tahoma"/>
                <w:w w:val="108"/>
                <w:sz w:val="20"/>
                <w:szCs w:val="24"/>
                <w:lang w:val="en-US"/>
              </w:rPr>
              <w:t>O</w:t>
            </w:r>
            <w:r w:rsidRPr="00EA6070">
              <w:rPr>
                <w:rFonts w:ascii="Trebuchet MS" w:eastAsia="Tahoma" w:hAnsi="Trebuchet MS" w:cs="Tahoma"/>
                <w:spacing w:val="-1"/>
                <w:w w:val="114"/>
                <w:sz w:val="20"/>
                <w:szCs w:val="24"/>
                <w:lang w:val="en-US"/>
              </w:rPr>
              <w:t>L</w:t>
            </w:r>
            <w:r w:rsidRPr="00EA6070">
              <w:rPr>
                <w:rFonts w:ascii="Trebuchet MS" w:eastAsia="Tahoma" w:hAnsi="Trebuchet MS" w:cs="Tahoma"/>
                <w:w w:val="108"/>
                <w:sz w:val="20"/>
                <w:szCs w:val="24"/>
                <w:lang w:val="en-US"/>
              </w:rPr>
              <w:t>O</w:t>
            </w:r>
            <w:r w:rsidRPr="00EA6070">
              <w:rPr>
                <w:rFonts w:ascii="Trebuchet MS" w:eastAsia="Tahoma" w:hAnsi="Trebuchet MS" w:cs="Tahoma"/>
                <w:spacing w:val="1"/>
                <w:w w:val="111"/>
                <w:sz w:val="20"/>
                <w:szCs w:val="24"/>
                <w:lang w:val="en-US"/>
              </w:rPr>
              <w:t>G</w:t>
            </w:r>
            <w:r w:rsidRPr="00EA6070">
              <w:rPr>
                <w:rFonts w:ascii="Trebuchet MS" w:eastAsia="Tahoma" w:hAnsi="Trebuchet MS" w:cs="Tahoma"/>
                <w:spacing w:val="-1"/>
                <w:w w:val="129"/>
                <w:sz w:val="20"/>
                <w:szCs w:val="24"/>
                <w:lang w:val="en-US"/>
              </w:rPr>
              <w:t>I</w:t>
            </w:r>
            <w:r w:rsidRPr="00EA6070">
              <w:rPr>
                <w:rFonts w:ascii="Trebuchet MS" w:eastAsia="Tahoma" w:hAnsi="Trebuchet MS" w:cs="Tahoma"/>
                <w:spacing w:val="1"/>
                <w:w w:val="111"/>
                <w:sz w:val="20"/>
                <w:szCs w:val="24"/>
                <w:lang w:val="en-US"/>
              </w:rPr>
              <w:t>C</w:t>
            </w:r>
            <w:r w:rsidRPr="00EA6070">
              <w:rPr>
                <w:rFonts w:ascii="Trebuchet MS" w:eastAsia="Tahoma" w:hAnsi="Trebuchet MS" w:cs="Tahoma"/>
                <w:w w:val="129"/>
                <w:sz w:val="20"/>
                <w:szCs w:val="24"/>
                <w:lang w:val="en-US"/>
              </w:rPr>
              <w:t>I</w:t>
            </w:r>
            <w:r>
              <w:rPr>
                <w:rFonts w:ascii="Trebuchet MS" w:eastAsia="Tahoma" w:hAnsi="Trebuchet MS" w:cs="Tahoma"/>
                <w:w w:val="129"/>
                <w:sz w:val="20"/>
                <w:szCs w:val="24"/>
                <w:lang w:val="en-US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pacing w:val="-1"/>
                <w:w w:val="114"/>
                <w:position w:val="-1"/>
                <w:sz w:val="20"/>
                <w:szCs w:val="24"/>
                <w:lang w:val="en-US"/>
              </w:rPr>
              <w:t>A</w:t>
            </w:r>
            <w:r w:rsidRPr="00EA6070">
              <w:rPr>
                <w:rFonts w:ascii="Trebuchet MS" w:eastAsia="Tahoma" w:hAnsi="Trebuchet MS" w:cs="Tahoma"/>
                <w:w w:val="115"/>
                <w:position w:val="-1"/>
                <w:sz w:val="20"/>
                <w:szCs w:val="24"/>
                <w:lang w:val="en-US"/>
              </w:rPr>
              <w:t>NN</w:t>
            </w:r>
            <w:r w:rsidRPr="00EA6070">
              <w:rPr>
                <w:rFonts w:ascii="Trebuchet MS" w:eastAsia="Tahoma" w:hAnsi="Trebuchet MS" w:cs="Tahoma"/>
                <w:w w:val="112"/>
                <w:position w:val="-1"/>
                <w:sz w:val="20"/>
                <w:szCs w:val="24"/>
                <w:lang w:val="en-US"/>
              </w:rPr>
              <w:t>U</w:t>
            </w:r>
            <w:r w:rsidRPr="00EA6070">
              <w:rPr>
                <w:rFonts w:ascii="Trebuchet MS" w:eastAsia="Tahoma" w:hAnsi="Trebuchet MS" w:cs="Tahoma"/>
                <w:w w:val="129"/>
                <w:position w:val="-1"/>
                <w:sz w:val="20"/>
                <w:szCs w:val="24"/>
                <w:lang w:val="en-US"/>
              </w:rPr>
              <w:t>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698A3" w14:textId="77777777" w:rsidR="00FF4CC8" w:rsidRPr="00EA6070" w:rsidRDefault="00FF4CC8" w:rsidP="00BF7955">
            <w:pPr>
              <w:widowControl w:val="0"/>
              <w:spacing w:after="0" w:line="240" w:lineRule="auto"/>
              <w:ind w:left="147" w:right="141"/>
              <w:rPr>
                <w:rFonts w:ascii="Trebuchet MS" w:eastAsia="Tahoma" w:hAnsi="Trebuchet MS" w:cs="Tahoma"/>
                <w:sz w:val="20"/>
                <w:szCs w:val="24"/>
              </w:rPr>
            </w:pP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Di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ag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n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o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s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i</w:t>
            </w:r>
            <w:r w:rsidRPr="00EA6070">
              <w:rPr>
                <w:rFonts w:ascii="Trebuchet MS" w:eastAsia="Times New Roman" w:hAnsi="Trebuchet MS" w:cs="Times New Roman"/>
                <w:spacing w:val="13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d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i</w:t>
            </w:r>
            <w:r w:rsidRPr="00EA6070">
              <w:rPr>
                <w:rFonts w:ascii="Trebuchet MS" w:eastAsia="Times New Roman" w:hAnsi="Trebuchet MS" w:cs="Times New Roman"/>
                <w:spacing w:val="14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ci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t</w:t>
            </w:r>
            <w:r w:rsidRPr="00EA6070">
              <w:rPr>
                <w:rFonts w:ascii="Trebuchet MS" w:eastAsia="Tahoma" w:hAnsi="Trebuchet MS" w:cs="Tahoma"/>
                <w:spacing w:val="2"/>
                <w:sz w:val="20"/>
                <w:szCs w:val="24"/>
              </w:rPr>
              <w:t>o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p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a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to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l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o</w:t>
            </w:r>
            <w:r w:rsidRPr="00EA6070">
              <w:rPr>
                <w:rFonts w:ascii="Trebuchet MS" w:eastAsia="Tahoma" w:hAnsi="Trebuchet MS" w:cs="Tahoma"/>
                <w:spacing w:val="2"/>
                <w:sz w:val="20"/>
                <w:szCs w:val="24"/>
              </w:rPr>
              <w:t>g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ia</w:t>
            </w:r>
            <w:r w:rsidRPr="00EA6070">
              <w:rPr>
                <w:rFonts w:ascii="Trebuchet MS" w:eastAsia="Times New Roman" w:hAnsi="Trebuchet MS" w:cs="Times New Roman"/>
                <w:spacing w:val="11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(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inclu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s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a</w:t>
            </w:r>
            <w:r w:rsidRPr="00EA6070">
              <w:rPr>
                <w:rFonts w:ascii="Trebuchet MS" w:eastAsia="Times New Roman" w:hAnsi="Trebuchet MS" w:cs="Times New Roman"/>
                <w:spacing w:val="9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la</w:t>
            </w:r>
            <w:r w:rsidRPr="00EA6070">
              <w:rPr>
                <w:rFonts w:ascii="Trebuchet MS" w:eastAsia="Times New Roman" w:hAnsi="Trebuchet MS" w:cs="Times New Roman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ci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to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l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og</w:t>
            </w:r>
            <w:r w:rsidRPr="00EA6070">
              <w:rPr>
                <w:rFonts w:ascii="Trebuchet MS" w:eastAsia="Tahoma" w:hAnsi="Trebuchet MS" w:cs="Tahoma"/>
                <w:spacing w:val="3"/>
                <w:sz w:val="20"/>
                <w:szCs w:val="24"/>
              </w:rPr>
              <w:t>i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a</w:t>
            </w:r>
            <w:r w:rsidRPr="00EA6070">
              <w:rPr>
                <w:rFonts w:ascii="Trebuchet MS" w:eastAsia="Times New Roman" w:hAnsi="Trebuchet MS" w:cs="Times New Roman"/>
                <w:spacing w:val="11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a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s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p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i</w:t>
            </w:r>
            <w:r w:rsidRPr="00EA6070">
              <w:rPr>
                <w:rFonts w:ascii="Trebuchet MS" w:eastAsia="Tahoma" w:hAnsi="Trebuchet MS" w:cs="Tahoma"/>
                <w:spacing w:val="2"/>
                <w:sz w:val="20"/>
                <w:szCs w:val="24"/>
              </w:rPr>
              <w:t>r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at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iva</w:t>
            </w:r>
            <w:r w:rsidRPr="00EA6070">
              <w:rPr>
                <w:rFonts w:ascii="Trebuchet MS" w:eastAsia="Times New Roman" w:hAnsi="Trebuchet MS" w:cs="Times New Roman"/>
                <w:spacing w:val="15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c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o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n</w:t>
            </w:r>
            <w:r w:rsidRPr="00EA6070">
              <w:rPr>
                <w:rFonts w:ascii="Trebuchet MS" w:eastAsia="Times New Roman" w:hAnsi="Trebuchet MS" w:cs="Times New Roman"/>
                <w:spacing w:val="16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ag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o</w:t>
            </w:r>
            <w:r w:rsidRPr="00EA6070">
              <w:rPr>
                <w:rFonts w:ascii="Trebuchet MS" w:eastAsia="Times New Roman" w:hAnsi="Trebuchet MS" w:cs="Times New Roman"/>
                <w:spacing w:val="16"/>
                <w:sz w:val="20"/>
                <w:szCs w:val="24"/>
              </w:rPr>
              <w:t xml:space="preserve"> 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s</w:t>
            </w:r>
            <w:r w:rsidRPr="00EA6070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ott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il</w:t>
            </w:r>
            <w:r w:rsidRPr="00EA6070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e</w:t>
            </w:r>
            <w:r w:rsidRPr="00EA6070">
              <w:rPr>
                <w:rFonts w:ascii="Trebuchet MS" w:eastAsia="Tahoma" w:hAnsi="Trebuchet MS" w:cs="Tahoma"/>
                <w:sz w:val="20"/>
                <w:szCs w:val="24"/>
              </w:rPr>
              <w:t>)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A8AF7" w14:textId="77777777" w:rsidR="00FF4CC8" w:rsidRPr="00EA6070" w:rsidRDefault="00FF4CC8" w:rsidP="00EA6070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21932" w14:textId="77777777" w:rsidR="00FF4CC8" w:rsidRPr="004C43D5" w:rsidRDefault="000B3222" w:rsidP="004C43D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4"/>
              </w:rPr>
            </w:pPr>
            <w:r w:rsidRPr="004C43D5">
              <w:rPr>
                <w:rFonts w:ascii="Trebuchet MS" w:eastAsia="Tahoma" w:hAnsi="Trebuchet MS" w:cs="Tahoma"/>
                <w:b/>
                <w:sz w:val="20"/>
                <w:szCs w:val="24"/>
              </w:rPr>
              <w:t>2.000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D697C" w14:textId="77777777" w:rsidR="00FF4CC8" w:rsidRPr="004C43D5" w:rsidRDefault="000B3222" w:rsidP="004C43D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z w:val="20"/>
                <w:szCs w:val="24"/>
              </w:rPr>
            </w:pPr>
            <w:r w:rsidRPr="004C43D5">
              <w:rPr>
                <w:rFonts w:ascii="Trebuchet MS" w:eastAsia="Tahoma" w:hAnsi="Trebuchet MS" w:cs="Tahoma"/>
                <w:b/>
                <w:sz w:val="20"/>
                <w:szCs w:val="24"/>
              </w:rPr>
              <w:t>1.000</w:t>
            </w:r>
          </w:p>
        </w:tc>
      </w:tr>
    </w:tbl>
    <w:p w14:paraId="238A6ECD" w14:textId="44CB12D2" w:rsidR="009C58CF" w:rsidRDefault="009C58CF" w:rsidP="009C58CF">
      <w:pPr>
        <w:widowControl w:val="0"/>
        <w:spacing w:after="0" w:line="200" w:lineRule="exact"/>
        <w:rPr>
          <w:rFonts w:ascii="Trebuchet MS" w:eastAsia="Calibri" w:hAnsi="Trebuchet MS" w:cs="Times New Roman"/>
          <w:b/>
          <w:sz w:val="20"/>
          <w:szCs w:val="20"/>
          <w:lang w:eastAsia="it-IT"/>
        </w:rPr>
      </w:pPr>
    </w:p>
    <w:p w14:paraId="4BBD6B75" w14:textId="77777777" w:rsidR="009C58CF" w:rsidRPr="009C58CF" w:rsidRDefault="009C58CF" w:rsidP="005A1A39">
      <w:pPr>
        <w:widowControl w:val="0"/>
        <w:spacing w:after="0" w:line="200" w:lineRule="exact"/>
        <w:ind w:left="142"/>
        <w:rPr>
          <w:rFonts w:ascii="Trebuchet MS" w:eastAsia="Calibri" w:hAnsi="Trebuchet MS" w:cs="Times New Roman"/>
          <w:b/>
          <w:sz w:val="20"/>
          <w:szCs w:val="20"/>
          <w:lang w:eastAsia="it-IT"/>
        </w:rPr>
      </w:pPr>
    </w:p>
    <w:p w14:paraId="428EA6FA" w14:textId="77777777" w:rsidR="00B91495" w:rsidRDefault="00B91495" w:rsidP="007F0416">
      <w:pPr>
        <w:jc w:val="center"/>
        <w:rPr>
          <w:rFonts w:ascii="Trebuchet MS" w:hAnsi="Trebuchet MS"/>
        </w:rPr>
      </w:pPr>
    </w:p>
    <w:p w14:paraId="60D2EB74" w14:textId="5381A3EE" w:rsidR="00B91495" w:rsidRDefault="00B91495" w:rsidP="007F0416">
      <w:pPr>
        <w:jc w:val="center"/>
        <w:rPr>
          <w:rFonts w:ascii="Trebuchet MS" w:hAnsi="Trebuchet MS"/>
        </w:rPr>
      </w:pPr>
    </w:p>
    <w:p w14:paraId="56729468" w14:textId="77777777" w:rsidR="00B91495" w:rsidRPr="003E7191" w:rsidRDefault="00B91495" w:rsidP="00B91495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 xml:space="preserve">Timbro e firma </w:t>
      </w:r>
      <w:r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1DE02DB4" w14:textId="1655BDC5" w:rsidR="007F0416" w:rsidRDefault="007F0416" w:rsidP="007F0416">
      <w:pPr>
        <w:jc w:val="center"/>
        <w:rPr>
          <w:rFonts w:ascii="Trebuchet MS" w:hAnsi="Trebuchet MS"/>
        </w:rPr>
      </w:pPr>
    </w:p>
    <w:p w14:paraId="725DFD63" w14:textId="77777777" w:rsidR="00B91495" w:rsidRPr="003E7191" w:rsidRDefault="00B91495" w:rsidP="007F0416">
      <w:pPr>
        <w:jc w:val="center"/>
        <w:rPr>
          <w:rFonts w:ascii="Trebuchet MS" w:hAnsi="Trebuchet MS"/>
        </w:rPr>
      </w:pPr>
    </w:p>
    <w:p w14:paraId="5C78E92F" w14:textId="05D54C2B" w:rsidR="005579F0" w:rsidRPr="00B91495" w:rsidRDefault="007F0416" w:rsidP="00B91495">
      <w:pPr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>_________________________________________________________________</w:t>
      </w:r>
    </w:p>
    <w:sectPr w:rsidR="005579F0" w:rsidRPr="00B91495" w:rsidSect="005E04B1">
      <w:footerReference w:type="even" r:id="rId7"/>
      <w:footerReference w:type="default" r:id="rId8"/>
      <w:pgSz w:w="11906" w:h="16838"/>
      <w:pgMar w:top="851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90FA07" w14:textId="77777777" w:rsidR="005A1A39" w:rsidRDefault="005A1A39">
      <w:pPr>
        <w:spacing w:after="0" w:line="240" w:lineRule="auto"/>
      </w:pPr>
      <w:r>
        <w:separator/>
      </w:r>
    </w:p>
  </w:endnote>
  <w:endnote w:type="continuationSeparator" w:id="0">
    <w:p w14:paraId="65625F6C" w14:textId="77777777" w:rsidR="005A1A39" w:rsidRDefault="005A1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94722" w14:textId="77777777" w:rsidR="005A1A39" w:rsidRDefault="005A1A3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56A9BB3" w14:textId="77777777" w:rsidR="005A1A39" w:rsidRDefault="005A1A3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EC6039" w14:textId="77777777" w:rsidR="005A1A39" w:rsidRDefault="005A1A3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234B2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0E342AED" w14:textId="45E4D9AD" w:rsidR="00183096" w:rsidRDefault="00183096" w:rsidP="00183096">
    <w:pPr>
      <w:pStyle w:val="Testonotaapidipagina"/>
      <w:jc w:val="both"/>
      <w:rPr>
        <w:sz w:val="16"/>
        <w:szCs w:val="16"/>
      </w:rPr>
    </w:pPr>
    <w:r>
      <w:rPr>
        <w:sz w:val="16"/>
        <w:szCs w:val="16"/>
      </w:rPr>
      <w:t>Versione aggiornata 1</w:t>
    </w:r>
    <w:r w:rsidR="00D31527">
      <w:rPr>
        <w:sz w:val="16"/>
        <w:szCs w:val="16"/>
      </w:rPr>
      <w:t>8</w:t>
    </w:r>
    <w:r>
      <w:rPr>
        <w:sz w:val="16"/>
        <w:szCs w:val="16"/>
      </w:rPr>
      <w:t>.</w:t>
    </w:r>
    <w:r w:rsidR="00D31527">
      <w:rPr>
        <w:sz w:val="16"/>
        <w:szCs w:val="16"/>
      </w:rPr>
      <w:t>2</w:t>
    </w:r>
    <w:r>
      <w:rPr>
        <w:sz w:val="16"/>
        <w:szCs w:val="16"/>
      </w:rPr>
      <w:t>.202</w:t>
    </w:r>
    <w:r w:rsidR="00D31527">
      <w:rPr>
        <w:sz w:val="16"/>
        <w:szCs w:val="16"/>
      </w:rPr>
      <w:t>5</w:t>
    </w:r>
  </w:p>
  <w:p w14:paraId="025F6CC4" w14:textId="77777777" w:rsidR="005A1A39" w:rsidRDefault="005A1A3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96A8A3" w14:textId="77777777" w:rsidR="005A1A39" w:rsidRDefault="005A1A39">
      <w:pPr>
        <w:spacing w:after="0" w:line="240" w:lineRule="auto"/>
      </w:pPr>
      <w:r>
        <w:separator/>
      </w:r>
    </w:p>
  </w:footnote>
  <w:footnote w:type="continuationSeparator" w:id="0">
    <w:p w14:paraId="11342EC7" w14:textId="77777777" w:rsidR="005A1A39" w:rsidRDefault="005A1A39">
      <w:pPr>
        <w:spacing w:after="0" w:line="240" w:lineRule="auto"/>
      </w:pPr>
      <w:r>
        <w:continuationSeparator/>
      </w:r>
    </w:p>
  </w:footnote>
  <w:footnote w:id="1">
    <w:p w14:paraId="679CD9A7" w14:textId="77777777" w:rsidR="00D31527" w:rsidRDefault="00D31527" w:rsidP="00D31527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0756DA4D" w14:textId="77777777" w:rsidR="00D31527" w:rsidRDefault="00D31527" w:rsidP="00D31527">
      <w:pPr>
        <w:pStyle w:val="Testonotaapidipagina"/>
        <w:jc w:val="both"/>
        <w:rPr>
          <w:sz w:val="16"/>
          <w:szCs w:val="16"/>
        </w:rPr>
      </w:pPr>
    </w:p>
    <w:p w14:paraId="2A016E67" w14:textId="77777777" w:rsidR="00D31527" w:rsidRPr="00AF7AAC" w:rsidRDefault="00D31527" w:rsidP="00D31527">
      <w:pPr>
        <w:pStyle w:val="Testonotaapidipagina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2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singleLevel"/>
    <w:tmpl w:val="00000012"/>
    <w:name w:val="WW8Num1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" w15:restartNumberingAfterBreak="0">
    <w:nsid w:val="00000020"/>
    <w:multiLevelType w:val="singleLevel"/>
    <w:tmpl w:val="00000020"/>
    <w:name w:val="WW8Num3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27"/>
    <w:multiLevelType w:val="singleLevel"/>
    <w:tmpl w:val="00000027"/>
    <w:name w:val="WW8Num4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5" w15:restartNumberingAfterBreak="0">
    <w:nsid w:val="0000002E"/>
    <w:multiLevelType w:val="multilevel"/>
    <w:tmpl w:val="0000002E"/>
    <w:name w:val="WW8Num4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4E3A4E41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4B1"/>
    <w:rsid w:val="0000035B"/>
    <w:rsid w:val="0005395C"/>
    <w:rsid w:val="000B3222"/>
    <w:rsid w:val="001034CD"/>
    <w:rsid w:val="00133217"/>
    <w:rsid w:val="00164F8E"/>
    <w:rsid w:val="0016513F"/>
    <w:rsid w:val="00183096"/>
    <w:rsid w:val="00183562"/>
    <w:rsid w:val="00241331"/>
    <w:rsid w:val="00256886"/>
    <w:rsid w:val="002653E7"/>
    <w:rsid w:val="00265BE3"/>
    <w:rsid w:val="0029366E"/>
    <w:rsid w:val="002A6218"/>
    <w:rsid w:val="002D207E"/>
    <w:rsid w:val="0034537A"/>
    <w:rsid w:val="00352167"/>
    <w:rsid w:val="00354A3E"/>
    <w:rsid w:val="00376F66"/>
    <w:rsid w:val="003C0109"/>
    <w:rsid w:val="003D315E"/>
    <w:rsid w:val="003E3CD8"/>
    <w:rsid w:val="004039A3"/>
    <w:rsid w:val="00410CE7"/>
    <w:rsid w:val="004164CF"/>
    <w:rsid w:val="004557E1"/>
    <w:rsid w:val="004C43D5"/>
    <w:rsid w:val="00525AC0"/>
    <w:rsid w:val="005579F0"/>
    <w:rsid w:val="005A1A39"/>
    <w:rsid w:val="005E04B1"/>
    <w:rsid w:val="006000CC"/>
    <w:rsid w:val="0060272A"/>
    <w:rsid w:val="00602C5C"/>
    <w:rsid w:val="00672CAD"/>
    <w:rsid w:val="00682DC1"/>
    <w:rsid w:val="006A1DC9"/>
    <w:rsid w:val="006B6C10"/>
    <w:rsid w:val="006E47A9"/>
    <w:rsid w:val="006E4DA1"/>
    <w:rsid w:val="006F1B92"/>
    <w:rsid w:val="007102E8"/>
    <w:rsid w:val="007234B2"/>
    <w:rsid w:val="00793AF7"/>
    <w:rsid w:val="007C7564"/>
    <w:rsid w:val="007F0416"/>
    <w:rsid w:val="00852EFB"/>
    <w:rsid w:val="00873468"/>
    <w:rsid w:val="008823CC"/>
    <w:rsid w:val="008B775E"/>
    <w:rsid w:val="008E4497"/>
    <w:rsid w:val="00913198"/>
    <w:rsid w:val="00931BDA"/>
    <w:rsid w:val="009A7546"/>
    <w:rsid w:val="009B5023"/>
    <w:rsid w:val="009C58CF"/>
    <w:rsid w:val="009C749F"/>
    <w:rsid w:val="00A14E3B"/>
    <w:rsid w:val="00A4194C"/>
    <w:rsid w:val="00A511A6"/>
    <w:rsid w:val="00AA5C54"/>
    <w:rsid w:val="00AD26C1"/>
    <w:rsid w:val="00B00B18"/>
    <w:rsid w:val="00B134B8"/>
    <w:rsid w:val="00B23477"/>
    <w:rsid w:val="00B6562D"/>
    <w:rsid w:val="00B658B9"/>
    <w:rsid w:val="00B91495"/>
    <w:rsid w:val="00BB548D"/>
    <w:rsid w:val="00BE78C7"/>
    <w:rsid w:val="00BF7955"/>
    <w:rsid w:val="00C1251F"/>
    <w:rsid w:val="00C53F15"/>
    <w:rsid w:val="00C81130"/>
    <w:rsid w:val="00C85B55"/>
    <w:rsid w:val="00D31527"/>
    <w:rsid w:val="00D46EFF"/>
    <w:rsid w:val="00D55035"/>
    <w:rsid w:val="00D8663D"/>
    <w:rsid w:val="00D90D89"/>
    <w:rsid w:val="00DA086A"/>
    <w:rsid w:val="00DA19B5"/>
    <w:rsid w:val="00DC393A"/>
    <w:rsid w:val="00E66E5F"/>
    <w:rsid w:val="00EA6070"/>
    <w:rsid w:val="00F23A7D"/>
    <w:rsid w:val="00F346B0"/>
    <w:rsid w:val="00F41309"/>
    <w:rsid w:val="00FA36BB"/>
    <w:rsid w:val="00FA4C14"/>
    <w:rsid w:val="00FE6900"/>
    <w:rsid w:val="00FF4CC8"/>
    <w:rsid w:val="00FF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4FA09"/>
  <w15:docId w15:val="{EDB85802-55C8-4249-A0EF-595006482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9C58CF"/>
    <w:pPr>
      <w:keepNext/>
      <w:numPr>
        <w:numId w:val="1"/>
      </w:numPr>
      <w:suppressAutoHyphens/>
      <w:spacing w:after="0" w:line="360" w:lineRule="auto"/>
      <w:jc w:val="both"/>
      <w:outlineLvl w:val="0"/>
    </w:pPr>
    <w:rPr>
      <w:rFonts w:ascii="Tahoma" w:eastAsia="Times New Roman" w:hAnsi="Tahoma" w:cs="Times New Roman"/>
      <w:b/>
      <w:i/>
      <w:sz w:val="28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9C58CF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ahoma" w:eastAsia="Times New Roman" w:hAnsi="Tahoma" w:cs="Times New Roman"/>
      <w:b/>
      <w:sz w:val="32"/>
      <w:szCs w:val="20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9C58CF"/>
    <w:pPr>
      <w:keepNext/>
      <w:numPr>
        <w:ilvl w:val="2"/>
        <w:numId w:val="1"/>
      </w:numPr>
      <w:suppressAutoHyphens/>
      <w:spacing w:after="0" w:line="360" w:lineRule="auto"/>
      <w:jc w:val="center"/>
      <w:outlineLvl w:val="2"/>
    </w:pPr>
    <w:rPr>
      <w:rFonts w:ascii="Tahoma" w:eastAsia="Times New Roman" w:hAnsi="Tahoma" w:cs="Times New Roman"/>
      <w:b/>
      <w:sz w:val="24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9C58CF"/>
    <w:pPr>
      <w:keepNext/>
      <w:widowControl w:val="0"/>
      <w:numPr>
        <w:ilvl w:val="3"/>
        <w:numId w:val="1"/>
      </w:numPr>
      <w:suppressAutoHyphens/>
      <w:spacing w:after="0" w:line="240" w:lineRule="auto"/>
      <w:outlineLvl w:val="3"/>
    </w:pPr>
    <w:rPr>
      <w:rFonts w:ascii="Tahoma" w:eastAsia="Times New Roman" w:hAnsi="Tahoma" w:cs="Times New Roman"/>
      <w:sz w:val="28"/>
      <w:szCs w:val="24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9C58CF"/>
    <w:pPr>
      <w:keepNext/>
      <w:widowControl w:val="0"/>
      <w:numPr>
        <w:ilvl w:val="4"/>
        <w:numId w:val="1"/>
      </w:numPr>
      <w:suppressAutoHyphens/>
      <w:spacing w:after="0" w:line="240" w:lineRule="auto"/>
      <w:outlineLvl w:val="4"/>
    </w:pPr>
    <w:rPr>
      <w:rFonts w:ascii="Tahoma" w:eastAsia="Times New Roman" w:hAnsi="Tahoma" w:cs="Times New Roman"/>
      <w:b/>
      <w:bCs/>
      <w:sz w:val="32"/>
      <w:szCs w:val="24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9C58CF"/>
    <w:pPr>
      <w:keepNext/>
      <w:numPr>
        <w:ilvl w:val="5"/>
        <w:numId w:val="1"/>
      </w:numPr>
      <w:pBdr>
        <w:top w:val="single" w:sz="4" w:space="16" w:color="000000"/>
        <w:left w:val="single" w:sz="4" w:space="4" w:color="000000"/>
        <w:bottom w:val="single" w:sz="4" w:space="17" w:color="000000"/>
        <w:right w:val="single" w:sz="4" w:space="4" w:color="000000"/>
      </w:pBdr>
      <w:suppressAutoHyphens/>
      <w:spacing w:after="0" w:line="360" w:lineRule="auto"/>
      <w:ind w:left="992" w:right="1276"/>
      <w:jc w:val="center"/>
      <w:outlineLvl w:val="5"/>
    </w:pPr>
    <w:rPr>
      <w:rFonts w:ascii="Tahoma" w:eastAsia="Times New Roman" w:hAnsi="Tahoma" w:cs="Times New Roman"/>
      <w:b/>
      <w:sz w:val="24"/>
      <w:szCs w:val="20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9C58CF"/>
    <w:pPr>
      <w:keepNext/>
      <w:numPr>
        <w:ilvl w:val="6"/>
        <w:numId w:val="1"/>
      </w:numPr>
      <w:suppressAutoHyphens/>
      <w:spacing w:before="120" w:after="120" w:line="360" w:lineRule="auto"/>
      <w:ind w:left="-2196" w:firstLine="2196"/>
      <w:jc w:val="center"/>
      <w:outlineLvl w:val="6"/>
    </w:pPr>
    <w:rPr>
      <w:rFonts w:ascii="Tahoma" w:eastAsia="Times New Roman" w:hAnsi="Tahoma" w:cs="Times New Roman"/>
      <w:b/>
      <w:szCs w:val="20"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9C58CF"/>
    <w:pPr>
      <w:keepNext/>
      <w:numPr>
        <w:ilvl w:val="7"/>
        <w:numId w:val="1"/>
      </w:numPr>
      <w:suppressAutoHyphens/>
      <w:spacing w:after="0" w:line="240" w:lineRule="auto"/>
      <w:ind w:left="-2196"/>
      <w:jc w:val="center"/>
      <w:outlineLvl w:val="7"/>
    </w:pPr>
    <w:rPr>
      <w:rFonts w:ascii="Book Antiqua" w:eastAsia="Times New Roman" w:hAnsi="Book Antiqua" w:cs="Times New Roman"/>
      <w:b/>
      <w:i/>
      <w:sz w:val="28"/>
      <w:szCs w:val="20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9C58CF"/>
    <w:pPr>
      <w:keepNext/>
      <w:numPr>
        <w:ilvl w:val="8"/>
        <w:numId w:val="1"/>
      </w:numPr>
      <w:suppressAutoHyphens/>
      <w:spacing w:after="0" w:line="240" w:lineRule="auto"/>
      <w:jc w:val="center"/>
      <w:outlineLvl w:val="8"/>
    </w:pPr>
    <w:rPr>
      <w:rFonts w:ascii="Book Antiqua" w:eastAsia="Times New Roman" w:hAnsi="Book Antiqua" w:cs="Times New Roman"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5E04B1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04B1"/>
    <w:rPr>
      <w:rFonts w:ascii="Arial" w:eastAsia="Times New Roman" w:hAnsi="Arial" w:cs="Arial"/>
      <w:szCs w:val="24"/>
      <w:lang w:eastAsia="it-IT"/>
    </w:rPr>
  </w:style>
  <w:style w:type="character" w:styleId="Numeropagina">
    <w:name w:val="page number"/>
    <w:basedOn w:val="Carpredefinitoparagrafo"/>
    <w:rsid w:val="005E04B1"/>
  </w:style>
  <w:style w:type="table" w:styleId="Grigliatabella">
    <w:name w:val="Table Grid"/>
    <w:basedOn w:val="Tabellanormale"/>
    <w:uiPriority w:val="39"/>
    <w:rsid w:val="009C5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9C58CF"/>
    <w:rPr>
      <w:rFonts w:ascii="Tahoma" w:eastAsia="Times New Roman" w:hAnsi="Tahoma" w:cs="Times New Roman"/>
      <w:b/>
      <w:i/>
      <w:sz w:val="28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9C58CF"/>
    <w:rPr>
      <w:rFonts w:ascii="Tahoma" w:eastAsia="Times New Roman" w:hAnsi="Tahoma" w:cs="Times New Roman"/>
      <w:b/>
      <w:sz w:val="32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9C58CF"/>
    <w:rPr>
      <w:rFonts w:ascii="Tahoma" w:eastAsia="Times New Roman" w:hAnsi="Tahoma" w:cs="Times New Roman"/>
      <w:b/>
      <w:sz w:val="24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9C58CF"/>
    <w:rPr>
      <w:rFonts w:ascii="Tahoma" w:eastAsia="Times New Roman" w:hAnsi="Tahoma" w:cs="Times New Roman"/>
      <w:sz w:val="28"/>
      <w:szCs w:val="24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9C58CF"/>
    <w:rPr>
      <w:rFonts w:ascii="Tahoma" w:eastAsia="Times New Roman" w:hAnsi="Tahoma" w:cs="Times New Roman"/>
      <w:b/>
      <w:bCs/>
      <w:sz w:val="32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9C58CF"/>
    <w:rPr>
      <w:rFonts w:ascii="Tahoma" w:eastAsia="Times New Roman" w:hAnsi="Tahoma" w:cs="Times New Roman"/>
      <w:b/>
      <w:sz w:val="24"/>
      <w:szCs w:val="2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9C58CF"/>
    <w:rPr>
      <w:rFonts w:ascii="Tahoma" w:eastAsia="Times New Roman" w:hAnsi="Tahoma" w:cs="Times New Roman"/>
      <w:b/>
      <w:szCs w:val="2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9C58CF"/>
    <w:rPr>
      <w:rFonts w:ascii="Book Antiqua" w:eastAsia="Times New Roman" w:hAnsi="Book Antiqua" w:cs="Times New Roman"/>
      <w:b/>
      <w:i/>
      <w:sz w:val="28"/>
      <w:szCs w:val="20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9C58CF"/>
    <w:rPr>
      <w:rFonts w:ascii="Book Antiqua" w:eastAsia="Times New Roman" w:hAnsi="Book Antiqua" w:cs="Times New Roman"/>
      <w:sz w:val="28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9C58CF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C58CF"/>
    <w:rPr>
      <w:rFonts w:ascii="Tahoma" w:eastAsia="Times New Roman" w:hAnsi="Tahoma" w:cs="Times New Roman"/>
      <w:sz w:val="20"/>
      <w:szCs w:val="20"/>
      <w:lang w:eastAsia="ar-SA"/>
    </w:rPr>
  </w:style>
  <w:style w:type="paragraph" w:styleId="Intestazione">
    <w:name w:val="header"/>
    <w:basedOn w:val="Normale"/>
    <w:link w:val="IntestazioneCarattere"/>
    <w:uiPriority w:val="99"/>
    <w:rsid w:val="009C58CF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ahoma" w:eastAsia="Times New Roman" w:hAnsi="Tahoma" w:cs="Times New Roman"/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58CF"/>
    <w:rPr>
      <w:rFonts w:ascii="Tahoma" w:eastAsia="Times New Roman" w:hAnsi="Tahoma" w:cs="Times New Roman"/>
      <w:sz w:val="24"/>
      <w:szCs w:val="20"/>
      <w:lang w:eastAsia="ar-SA"/>
    </w:rPr>
  </w:style>
  <w:style w:type="paragraph" w:customStyle="1" w:styleId="Corpodeltesto21">
    <w:name w:val="Corpo del testo 21"/>
    <w:basedOn w:val="Normale"/>
    <w:rsid w:val="009C58CF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24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5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58CF"/>
    <w:rPr>
      <w:rFonts w:ascii="Segoe UI" w:hAnsi="Segoe UI" w:cs="Segoe UI"/>
      <w:sz w:val="18"/>
      <w:szCs w:val="18"/>
    </w:rPr>
  </w:style>
  <w:style w:type="character" w:styleId="Rimandonotaapidipagina">
    <w:name w:val="footnote reference"/>
    <w:basedOn w:val="Carpredefinitoparagrafo"/>
    <w:uiPriority w:val="99"/>
    <w:unhideWhenUsed/>
    <w:rsid w:val="009C58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7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485</Words>
  <Characters>2770</Characters>
  <Application>Microsoft Office Word</Application>
  <DocSecurity>4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Bonanno</dc:creator>
  <cp:lastModifiedBy>Ronchini Federica</cp:lastModifiedBy>
  <cp:revision>2</cp:revision>
  <cp:lastPrinted>2018-04-17T13:07:00Z</cp:lastPrinted>
  <dcterms:created xsi:type="dcterms:W3CDTF">2025-02-27T09:05:00Z</dcterms:created>
  <dcterms:modified xsi:type="dcterms:W3CDTF">2025-02-27T09:05:00Z</dcterms:modified>
</cp:coreProperties>
</file>